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sl="http://schemas.openxmlformats.org/schemaLibrary/2006/main" xmlns:mc="http://schemas.openxmlformats.org/markup-compatibility/2006"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body>
    <w:p>
      <w:r>
        <w:rPr>
          <w:b w:val="true"/>
          <w:noProof/>
        </w:rPr>
        <w:t xml:space="preserve">SubmissionDate</w:t>
        <w:br/>
      </w:r>
      <w:r>
        <w:fldChar w:fldCharType="begin"/>
        <w:instrText xml:space="preserve">MERGEFIELD SubmissionDate</w:instrText>
        <w:fldChar w:fldCharType="separate"/>
      </w:r>
      <w:r>
        <w:t xml:space="preserve">SubmissionDate</w:t>
      </w:r>
      <w:r>
        <w:fldChar w:fldCharType="end"/>
      </w:r>
    </w:p>
    <w:p>
      <w:r>
        <w:rPr>
          <w:b w:val="true"/>
          <w:noProof/>
        </w:rPr>
        <w:t xml:space="preserve">starttime</w:t>
        <w:br/>
      </w:r>
      <w:r>
        <w:fldChar w:fldCharType="begin"/>
        <w:instrText xml:space="preserve">MERGEFIELD starttime</w:instrText>
        <w:fldChar w:fldCharType="separate"/>
      </w:r>
      <w:r>
        <w:t xml:space="preserve">starttime</w:t>
      </w:r>
      <w:r>
        <w:fldChar w:fldCharType="end"/>
      </w:r>
    </w:p>
    <w:p>
      <w:r>
        <w:rPr>
          <w:b w:val="true"/>
          <w:noProof/>
        </w:rPr>
        <w:t xml:space="preserve">endtime</w:t>
        <w:br/>
      </w:r>
      <w:r>
        <w:fldChar w:fldCharType="begin"/>
        <w:instrText xml:space="preserve">MERGEFIELD endtime</w:instrText>
        <w:fldChar w:fldCharType="separate"/>
      </w:r>
      <w:r>
        <w:t xml:space="preserve">endtime</w:t>
      </w:r>
      <w:r>
        <w:fldChar w:fldCharType="end"/>
      </w:r>
    </w:p>
    <w:p>
      <w:r>
        <w:rPr>
          <w:b w:val="true"/>
          <w:noProof/>
        </w:rPr>
        <w:t xml:space="preserve">deviceid</w:t>
        <w:br/>
      </w:r>
      <w:r>
        <w:fldChar w:fldCharType="begin"/>
        <w:instrText xml:space="preserve">MERGEFIELD deviceid</w:instrText>
        <w:fldChar w:fldCharType="separate"/>
      </w:r>
      <w:r>
        <w:t xml:space="preserve">deviceid</w:t>
      </w:r>
      <w:r>
        <w:fldChar w:fldCharType="end"/>
      </w:r>
    </w:p>
    <w:p>
      <w:r>
        <w:rPr>
          <w:b w:val="true"/>
          <w:noProof/>
        </w:rPr>
        <w:t xml:space="preserve">subscriberid</w:t>
        <w:br/>
      </w:r>
      <w:r>
        <w:fldChar w:fldCharType="begin"/>
        <w:instrText xml:space="preserve">MERGEFIELD subscriberid</w:instrText>
        <w:fldChar w:fldCharType="separate"/>
      </w:r>
      <w:r>
        <w:t xml:space="preserve">subscriberid</w:t>
      </w:r>
      <w:r>
        <w:fldChar w:fldCharType="end"/>
      </w:r>
    </w:p>
    <w:p>
      <w:r>
        <w:rPr>
          <w:b w:val="true"/>
          <w:noProof/>
        </w:rPr>
        <w:t xml:space="preserve">simid</w:t>
        <w:br/>
      </w:r>
      <w:r>
        <w:fldChar w:fldCharType="begin"/>
        <w:instrText xml:space="preserve">MERGEFIELD simid</w:instrText>
        <w:fldChar w:fldCharType="separate"/>
      </w:r>
      <w:r>
        <w:t xml:space="preserve">simid</w:t>
      </w:r>
      <w:r>
        <w:fldChar w:fldCharType="end"/>
      </w:r>
    </w:p>
    <w:p>
      <w:r>
        <w:rPr>
          <w:b w:val="true"/>
          <w:noProof/>
        </w:rPr>
        <w:t xml:space="preserve">devicephonenum</w:t>
        <w:br/>
      </w:r>
      <w:r>
        <w:fldChar w:fldCharType="begin"/>
        <w:instrText xml:space="preserve">MERGEFIELD devicephonenum</w:instrText>
        <w:fldChar w:fldCharType="separate"/>
      </w:r>
      <w:r>
        <w:t xml:space="preserve">devicephonenum</w:t>
      </w:r>
      <w:r>
        <w:fldChar w:fldCharType="end"/>
      </w:r>
    </w:p>
    <w:p>
      <w:r>
        <w:rPr>
          <w:b w:val="true"/>
          <w:noProof/>
        </w:rPr>
        <w:t xml:space="preserve">username</w:t>
        <w:br/>
      </w:r>
      <w:r>
        <w:fldChar w:fldCharType="begin"/>
        <w:instrText xml:space="preserve">MERGEFIELD username</w:instrText>
        <w:fldChar w:fldCharType="separate"/>
      </w:r>
      <w:r>
        <w:t xml:space="preserve">username</w:t>
      </w:r>
      <w:r>
        <w:fldChar w:fldCharType="end"/>
      </w:r>
    </w:p>
    <w:p>
      <w:r>
        <w:rPr>
          <w:b w:val="true"/>
          <w:noProof/>
        </w:rPr>
        <w:t xml:space="preserve">field_comments</w:t>
        <w:br/>
      </w:r>
      <w:r>
        <w:fldChar w:fldCharType="begin"/>
        <w:instrText xml:space="preserve">MERGEFIELD field_comments</w:instrText>
        <w:fldChar w:fldCharType="separate"/>
      </w:r>
      <w:r>
        <w:t xml:space="preserve">field_comments</w:t>
      </w:r>
      <w:r>
        <w:fldChar w:fldCharType="end"/>
      </w:r>
    </w:p>
    <w:p>
      <w:r>
        <w:rPr>
          <w:b w:val="true"/>
          <w:noProof/>
        </w:rPr>
        <w:t xml:space="preserve">duration</w:t>
        <w:br/>
      </w:r>
      <w:r>
        <w:fldChar w:fldCharType="begin"/>
        <w:instrText xml:space="preserve">MERGEFIELD duration</w:instrText>
        <w:fldChar w:fldCharType="separate"/>
      </w:r>
      <w:r>
        <w:t xml:space="preserve">duration</w:t>
      </w:r>
      <w:r>
        <w:fldChar w:fldCharType="end"/>
      </w:r>
    </w:p>
    <w:p>
      <w:r>
        <w:rPr>
          <w:b w:val="true"/>
          <w:noProof/>
        </w:rPr>
        <w:t xml:space="preserve">today</w:t>
        <w:br/>
      </w:r>
      <w:r>
        <w:fldChar w:fldCharType="begin"/>
        <w:instrText xml:space="preserve">MERGEFIELD today</w:instrText>
        <w:fldChar w:fldCharType="separate"/>
      </w:r>
      <w:r>
        <w:t xml:space="preserve">today</w:t>
      </w:r>
      <w:r>
        <w:fldChar w:fldCharType="end"/>
      </w:r>
    </w:p>
    <w:p>
      <w:r>
        <w:rPr>
          <w:b w:val="true"/>
          <w:noProof/>
        </w:rPr>
        <w:t xml:space="preserve">Sélectionner votre superviseur (supervisor)</w:t>
        <w:br/>
      </w:r>
      <w:r>
        <w:fldChar w:fldCharType="begin"/>
        <w:instrText xml:space="preserve">MERGEFIELD supervisor</w:instrText>
        <w:fldChar w:fldCharType="separate"/>
      </w:r>
      <w:r>
        <w:t xml:space="preserve">supervisor</w:t>
      </w:r>
      <w:r>
        <w:fldChar w:fldCharType="end"/>
      </w:r>
    </w:p>
    <w:p>
      <w:r>
        <w:rPr>
          <w:b w:val="true"/>
          <w:noProof/>
        </w:rPr>
        <w:t xml:space="preserve">supervisorname</w:t>
        <w:br/>
      </w:r>
      <w:r>
        <w:fldChar w:fldCharType="begin"/>
        <w:instrText xml:space="preserve">MERGEFIELD supervisorname</w:instrText>
        <w:fldChar w:fldCharType="separate"/>
      </w:r>
      <w:r>
        <w:t xml:space="preserve">supervisorname</w:t>
      </w:r>
      <w:r>
        <w:fldChar w:fldCharType="end"/>
      </w:r>
    </w:p>
    <w:p>
      <w:r>
        <w:rPr>
          <w:b w:val="true"/>
          <w:noProof/>
        </w:rPr>
        <w:t xml:space="preserve">Sélectionner votre équipe (team)</w:t>
        <w:br/>
      </w:r>
      <w:r>
        <w:fldChar w:fldCharType="begin"/>
        <w:instrText xml:space="preserve">MERGEFIELD team</w:instrText>
        <w:fldChar w:fldCharType="separate"/>
      </w:r>
      <w:r>
        <w:t xml:space="preserve">team</w:t>
      </w:r>
      <w:r>
        <w:fldChar w:fldCharType="end"/>
      </w:r>
    </w:p>
    <w:p>
      <w:r>
        <w:rPr>
          <w:b w:val="true"/>
          <w:noProof/>
        </w:rPr>
        <w:t xml:space="preserve">teamname</w:t>
        <w:br/>
      </w:r>
      <w:r>
        <w:fldChar w:fldCharType="begin"/>
        <w:instrText xml:space="preserve">MERGEFIELD teamname</w:instrText>
        <w:fldChar w:fldCharType="separate"/>
      </w:r>
      <w:r>
        <w:t xml:space="preserve">teamname</w:t>
      </w:r>
      <w:r>
        <w:fldChar w:fldCharType="end"/>
      </w:r>
    </w:p>
    <w:p>
      <w:r>
        <w:rPr>
          <w:b w:val="true"/>
          <w:noProof/>
        </w:rPr>
        <w:t xml:space="preserve">Sélectionner votre nom (enumerator)</w:t>
        <w:br/>
      </w:r>
      <w:r>
        <w:fldChar w:fldCharType="begin"/>
        <w:instrText xml:space="preserve">MERGEFIELD enumerator</w:instrText>
        <w:fldChar w:fldCharType="separate"/>
      </w:r>
      <w:r>
        <w:t xml:space="preserve">enumerator</w:t>
      </w:r>
      <w:r>
        <w:fldChar w:fldCharType="end"/>
      </w:r>
    </w:p>
    <w:p>
      <w:r>
        <w:rPr>
          <w:b w:val="true"/>
          <w:noProof/>
        </w:rPr>
        <w:t xml:space="preserve">surveyorname</w:t>
        <w:br/>
      </w:r>
      <w:r>
        <w:fldChar w:fldCharType="begin"/>
        <w:instrText xml:space="preserve">MERGEFIELD surveyorname</w:instrText>
        <w:fldChar w:fldCharType="separate"/>
      </w:r>
      <w:r>
        <w:t xml:space="preserve">surveyorname</w:t>
      </w:r>
      <w:r>
        <w:fldChar w:fldCharType="end"/>
      </w:r>
    </w:p>
    <w:p>
      <w:r>
        <w:rPr>
          <w:b w:val="true"/>
          <w:noProof/>
        </w:rPr>
        <w:t xml:space="preserve">Est-ce une enquête téléphonique ? (survey_phone)</w:t>
        <w:br/>
      </w:r>
      <w:r>
        <w:fldChar w:fldCharType="begin"/>
        <w:instrText xml:space="preserve">MERGEFIELD survey_phone</w:instrText>
        <w:fldChar w:fldCharType="separate"/>
      </w:r>
      <w:r>
        <w:t xml:space="preserve">survey_phone</w:t>
      </w:r>
      <w:r>
        <w:fldChar w:fldCharType="end"/>
      </w:r>
    </w:p>
    <w:p>
      <w:r>
        <w:rPr>
          <w:b w:val="true"/>
          <w:noProof/>
        </w:rPr>
        <w:t xml:space="preserve">Sélectionner la région (region)</w:t>
        <w:br/>
      </w:r>
      <w:r>
        <w:fldChar w:fldCharType="begin"/>
        <w:instrText xml:space="preserve">MERGEFIELD region</w:instrText>
        <w:fldChar w:fldCharType="separate"/>
      </w:r>
      <w:r>
        <w:t xml:space="preserve">region</w:t>
      </w:r>
      <w:r>
        <w:fldChar w:fldCharType="end"/>
      </w:r>
    </w:p>
    <w:p>
      <w:r>
        <w:rPr>
          <w:b w:val="true"/>
          <w:noProof/>
        </w:rPr>
        <w:t xml:space="preserve">regionname</w:t>
        <w:br/>
      </w:r>
      <w:r>
        <w:fldChar w:fldCharType="begin"/>
        <w:instrText xml:space="preserve">MERGEFIELD regionname</w:instrText>
        <w:fldChar w:fldCharType="separate"/>
      </w:r>
      <w:r>
        <w:t xml:space="preserve">regionname</w:t>
      </w:r>
      <w:r>
        <w:fldChar w:fldCharType="end"/>
      </w:r>
    </w:p>
    <w:p>
      <w:r>
        <w:rPr>
          <w:b w:val="true"/>
          <w:noProof/>
        </w:rPr>
        <w:t xml:space="preserve">Sélectionner le nom de la province (province)</w:t>
        <w:br/>
      </w:r>
      <w:r>
        <w:fldChar w:fldCharType="begin"/>
        <w:instrText xml:space="preserve">MERGEFIELD province</w:instrText>
        <w:fldChar w:fldCharType="separate"/>
      </w:r>
      <w:r>
        <w:t xml:space="preserve">province</w:t>
      </w:r>
      <w:r>
        <w:fldChar w:fldCharType="end"/>
      </w:r>
    </w:p>
    <w:p>
      <w:r>
        <w:rPr>
          <w:b w:val="true"/>
          <w:noProof/>
        </w:rPr>
        <w:t xml:space="preserve">provincename</w:t>
        <w:br/>
      </w:r>
      <w:r>
        <w:fldChar w:fldCharType="begin"/>
        <w:instrText xml:space="preserve">MERGEFIELD provincename</w:instrText>
        <w:fldChar w:fldCharType="separate"/>
      </w:r>
      <w:r>
        <w:t xml:space="preserve">provincename</w:t>
      </w:r>
      <w:r>
        <w:fldChar w:fldCharType="end"/>
      </w:r>
    </w:p>
    <w:p>
      <w:r>
        <w:rPr>
          <w:b w:val="true"/>
          <w:noProof/>
        </w:rPr>
        <w:t xml:space="preserve">Sélectionner la commune (commune)</w:t>
        <w:br/>
      </w:r>
      <w:r>
        <w:fldChar w:fldCharType="begin"/>
        <w:instrText xml:space="preserve">MERGEFIELD commune</w:instrText>
        <w:fldChar w:fldCharType="separate"/>
      </w:r>
      <w:r>
        <w:t xml:space="preserve">commune</w:t>
      </w:r>
      <w:r>
        <w:fldChar w:fldCharType="end"/>
      </w:r>
    </w:p>
    <w:p>
      <w:r>
        <w:rPr>
          <w:b w:val="true"/>
          <w:noProof/>
        </w:rPr>
        <w:t xml:space="preserve">communename</w:t>
        <w:br/>
      </w:r>
      <w:r>
        <w:fldChar w:fldCharType="begin"/>
        <w:instrText xml:space="preserve">MERGEFIELD communename</w:instrText>
        <w:fldChar w:fldCharType="separate"/>
      </w:r>
      <w:r>
        <w:t xml:space="preserve">communename</w:t>
      </w:r>
      <w:r>
        <w:fldChar w:fldCharType="end"/>
      </w:r>
    </w:p>
    <w:p>
      <w:r>
        <w:rPr>
          <w:b w:val="true"/>
          <w:noProof/>
        </w:rPr>
        <w:t xml:space="preserve">cboname_treat</w:t>
        <w:br/>
      </w:r>
      <w:r>
        <w:fldChar w:fldCharType="begin"/>
        <w:instrText xml:space="preserve">MERGEFIELD cboname_treat</w:instrText>
        <w:fldChar w:fldCharType="separate"/>
      </w:r>
      <w:r>
        <w:t xml:space="preserve">cboname_treat</w:t>
      </w:r>
      <w:r>
        <w:fldChar w:fldCharType="end"/>
      </w:r>
    </w:p>
    <w:p>
      <w:r>
        <w:rPr>
          <w:b w:val="true"/>
          <w:noProof/>
        </w:rPr>
        <w:t xml:space="preserve">cboname_ctrl</w:t>
        <w:br/>
      </w:r>
      <w:r>
        <w:fldChar w:fldCharType="begin"/>
        <w:instrText xml:space="preserve">MERGEFIELD cboname_ctrl</w:instrText>
        <w:fldChar w:fldCharType="separate"/>
      </w:r>
      <w:r>
        <w:t xml:space="preserve">cboname_ctrl</w:t>
      </w:r>
      <w:r>
        <w:fldChar w:fldCharType="end"/>
      </w:r>
    </w:p>
    <w:p>
      <w:r>
        <w:rPr>
          <w:b w:val="true"/>
          <w:noProof/>
        </w:rPr>
        <w:t xml:space="preserve">treatment_municipality</w:t>
        <w:br/>
      </w:r>
      <w:r>
        <w:fldChar w:fldCharType="begin"/>
        <w:instrText xml:space="preserve">MERGEFIELD treatment_municipality</w:instrText>
        <w:fldChar w:fldCharType="separate"/>
      </w:r>
      <w:r>
        <w:t xml:space="preserve">treatment_municipality</w:t>
      </w:r>
      <w:r>
        <w:fldChar w:fldCharType="end"/>
      </w:r>
    </w:p>
    <w:p>
      <w:r>
        <w:rPr>
          <w:b w:val="true"/>
          <w:noProof/>
        </w:rPr>
        <w:t xml:space="preserve">treatment_municipality_str</w:t>
        <w:br/>
      </w:r>
      <w:r>
        <w:fldChar w:fldCharType="begin"/>
        <w:instrText xml:space="preserve">MERGEFIELD treatment_municipality_str</w:instrText>
        <w:fldChar w:fldCharType="separate"/>
      </w:r>
      <w:r>
        <w:t xml:space="preserve">treatment_municipality_str</w:t>
      </w:r>
      <w:r>
        <w:fldChar w:fldCharType="end"/>
      </w:r>
    </w:p>
    <w:p>
      <w:r>
        <w:rPr>
          <w:b w:val="true"/>
          <w:noProof/>
        </w:rPr>
        <w:t xml:space="preserve">mayor_firstname</w:t>
        <w:br/>
      </w:r>
      <w:r>
        <w:fldChar w:fldCharType="begin"/>
        <w:instrText xml:space="preserve">MERGEFIELD mayor_firstname</w:instrText>
        <w:fldChar w:fldCharType="separate"/>
      </w:r>
      <w:r>
        <w:t xml:space="preserve">mayor_firstname</w:t>
      </w:r>
      <w:r>
        <w:fldChar w:fldCharType="end"/>
      </w:r>
    </w:p>
    <w:p>
      <w:r>
        <w:rPr>
          <w:b w:val="true"/>
          <w:noProof/>
        </w:rPr>
        <w:t xml:space="preserve">mayor_lastname</w:t>
        <w:br/>
      </w:r>
      <w:r>
        <w:fldChar w:fldCharType="begin"/>
        <w:instrText xml:space="preserve">MERGEFIELD mayor_lastname</w:instrText>
        <w:fldChar w:fldCharType="separate"/>
      </w:r>
      <w:r>
        <w:t xml:space="preserve">mayor_lastname</w:t>
      </w:r>
      <w:r>
        <w:fldChar w:fldCharType="end"/>
      </w:r>
    </w:p>
    <w:p>
      <w:r>
        <w:rPr>
          <w:b w:val="true"/>
          <w:noProof/>
        </w:rPr>
        <w:t xml:space="preserve">mayor_party</w:t>
        <w:br/>
      </w:r>
      <w:r>
        <w:fldChar w:fldCharType="begin"/>
        <w:instrText xml:space="preserve">MERGEFIELD mayor_party</w:instrText>
        <w:fldChar w:fldCharType="separate"/>
      </w:r>
      <w:r>
        <w:t xml:space="preserve">mayor_party</w:t>
      </w:r>
      <w:r>
        <w:fldChar w:fldCharType="end"/>
      </w:r>
    </w:p>
    <w:p>
      <w:r>
        <w:rPr>
          <w:b w:val="true"/>
          <w:noProof/>
        </w:rPr>
        <w:t xml:space="preserve">mayor_phone1</w:t>
        <w:br/>
      </w:r>
      <w:r>
        <w:fldChar w:fldCharType="begin"/>
        <w:instrText xml:space="preserve">MERGEFIELD mayor_phone1</w:instrText>
        <w:fldChar w:fldCharType="separate"/>
      </w:r>
      <w:r>
        <w:t xml:space="preserve">mayor_phone1</w:t>
      </w:r>
      <w:r>
        <w:fldChar w:fldCharType="end"/>
      </w:r>
    </w:p>
    <w:p>
      <w:r>
        <w:rPr>
          <w:b w:val="true"/>
          <w:noProof/>
        </w:rPr>
        <w:t xml:space="preserve">mayor_phone2</w:t>
        <w:br/>
      </w:r>
      <w:r>
        <w:fldChar w:fldCharType="begin"/>
        <w:instrText xml:space="preserve">MERGEFIELD mayor_phone2</w:instrText>
        <w:fldChar w:fldCharType="separate"/>
      </w:r>
      <w:r>
        <w:t xml:space="preserve">mayor_phone2</w:t>
      </w:r>
      <w:r>
        <w:fldChar w:fldCharType="end"/>
      </w:r>
    </w:p>
    <w:p>
      <w:r>
        <w:rPr>
          <w:b w:val="true"/>
          <w:noProof/>
        </w:rPr>
        <w:t xml:space="preserve">mayor_title</w:t>
        <w:br/>
      </w:r>
      <w:r>
        <w:fldChar w:fldCharType="begin"/>
        <w:instrText xml:space="preserve">MERGEFIELD mayor_title</w:instrText>
        <w:fldChar w:fldCharType="separate"/>
      </w:r>
      <w:r>
        <w:t xml:space="preserve">mayor_title</w:t>
      </w:r>
      <w:r>
        <w:fldChar w:fldCharType="end"/>
      </w:r>
    </w:p>
    <w:p>
      <w:r>
        <w:rPr>
          <w:b w:val="true"/>
          <w:noProof/>
        </w:rPr>
        <w:t xml:space="preserve">adjmayor_firstname</w:t>
        <w:br/>
      </w:r>
      <w:r>
        <w:fldChar w:fldCharType="begin"/>
        <w:instrText xml:space="preserve">MERGEFIELD adjmayor_firstname</w:instrText>
        <w:fldChar w:fldCharType="separate"/>
      </w:r>
      <w:r>
        <w:t xml:space="preserve">adjmayor_firstname</w:t>
      </w:r>
      <w:r>
        <w:fldChar w:fldCharType="end"/>
      </w:r>
    </w:p>
    <w:p>
      <w:r>
        <w:rPr>
          <w:b w:val="true"/>
          <w:noProof/>
        </w:rPr>
        <w:t xml:space="preserve">adjmayor_lastname</w:t>
        <w:br/>
      </w:r>
      <w:r>
        <w:fldChar w:fldCharType="begin"/>
        <w:instrText xml:space="preserve">MERGEFIELD adjmayor_lastname</w:instrText>
        <w:fldChar w:fldCharType="separate"/>
      </w:r>
      <w:r>
        <w:t xml:space="preserve">adjmayor_lastname</w:t>
      </w:r>
      <w:r>
        <w:fldChar w:fldCharType="end"/>
      </w:r>
    </w:p>
    <w:p>
      <w:r>
        <w:rPr>
          <w:b w:val="true"/>
          <w:noProof/>
        </w:rPr>
        <w:t xml:space="preserve">adjmayor_party</w:t>
        <w:br/>
      </w:r>
      <w:r>
        <w:fldChar w:fldCharType="begin"/>
        <w:instrText xml:space="preserve">MERGEFIELD adjmayor_party</w:instrText>
        <w:fldChar w:fldCharType="separate"/>
      </w:r>
      <w:r>
        <w:t xml:space="preserve">adjmayor_party</w:t>
      </w:r>
      <w:r>
        <w:fldChar w:fldCharType="end"/>
      </w:r>
    </w:p>
    <w:p>
      <w:r>
        <w:rPr>
          <w:b w:val="true"/>
          <w:noProof/>
        </w:rPr>
        <w:t xml:space="preserve">adjmayor_phone1</w:t>
        <w:br/>
      </w:r>
      <w:r>
        <w:fldChar w:fldCharType="begin"/>
        <w:instrText xml:space="preserve">MERGEFIELD adjmayor_phone1</w:instrText>
        <w:fldChar w:fldCharType="separate"/>
      </w:r>
      <w:r>
        <w:t xml:space="preserve">adjmayor_phone1</w:t>
      </w:r>
      <w:r>
        <w:fldChar w:fldCharType="end"/>
      </w:r>
    </w:p>
    <w:p>
      <w:r>
        <w:rPr>
          <w:b w:val="true"/>
          <w:noProof/>
        </w:rPr>
        <w:t xml:space="preserve">adjmayor_phone2</w:t>
        <w:br/>
      </w:r>
      <w:r>
        <w:fldChar w:fldCharType="begin"/>
        <w:instrText xml:space="preserve">MERGEFIELD adjmayor_phone2</w:instrText>
        <w:fldChar w:fldCharType="separate"/>
      </w:r>
      <w:r>
        <w:t xml:space="preserve">adjmayor_phone2</w:t>
      </w:r>
      <w:r>
        <w:fldChar w:fldCharType="end"/>
      </w:r>
    </w:p>
    <w:p>
      <w:r>
        <w:rPr>
          <w:b w:val="true"/>
          <w:noProof/>
        </w:rPr>
        <w:t xml:space="preserve">adjmayor_title</w:t>
        <w:br/>
      </w:r>
      <w:r>
        <w:fldChar w:fldCharType="begin"/>
        <w:instrText xml:space="preserve">MERGEFIELD adjmayor_title</w:instrText>
        <w:fldChar w:fldCharType="separate"/>
      </w:r>
      <w:r>
        <w:t xml:space="preserve">adjmayor_title</w:t>
      </w:r>
      <w:r>
        <w:fldChar w:fldCharType="end"/>
      </w:r>
    </w:p>
    <w:p>
      <w:r>
        <w:rPr>
          <w:b w:val="true"/>
          <w:noProof/>
        </w:rPr>
        <w:t xml:space="preserve">sg_firstname</w:t>
        <w:br/>
      </w:r>
      <w:r>
        <w:fldChar w:fldCharType="begin"/>
        <w:instrText xml:space="preserve">MERGEFIELD sg_firstname</w:instrText>
        <w:fldChar w:fldCharType="separate"/>
      </w:r>
      <w:r>
        <w:t xml:space="preserve">sg_firstname</w:t>
      </w:r>
      <w:r>
        <w:fldChar w:fldCharType="end"/>
      </w:r>
    </w:p>
    <w:p>
      <w:r>
        <w:rPr>
          <w:b w:val="true"/>
          <w:noProof/>
        </w:rPr>
        <w:t xml:space="preserve">sg_lastname</w:t>
        <w:br/>
      </w:r>
      <w:r>
        <w:fldChar w:fldCharType="begin"/>
        <w:instrText xml:space="preserve">MERGEFIELD sg_lastname</w:instrText>
        <w:fldChar w:fldCharType="separate"/>
      </w:r>
      <w:r>
        <w:t xml:space="preserve">sg_lastname</w:t>
      </w:r>
      <w:r>
        <w:fldChar w:fldCharType="end"/>
      </w:r>
    </w:p>
    <w:p>
      <w:r>
        <w:rPr>
          <w:b w:val="true"/>
          <w:noProof/>
        </w:rPr>
        <w:t xml:space="preserve">sg_phone1</w:t>
        <w:br/>
      </w:r>
      <w:r>
        <w:fldChar w:fldCharType="begin"/>
        <w:instrText xml:space="preserve">MERGEFIELD sg_phone1</w:instrText>
        <w:fldChar w:fldCharType="separate"/>
      </w:r>
      <w:r>
        <w:t xml:space="preserve">sg_phone1</w:t>
      </w:r>
      <w:r>
        <w:fldChar w:fldCharType="end"/>
      </w:r>
    </w:p>
    <w:p>
      <w:r>
        <w:rPr>
          <w:b w:val="true"/>
          <w:noProof/>
        </w:rPr>
        <w:t xml:space="preserve">sg_phone2</w:t>
        <w:br/>
      </w:r>
      <w:r>
        <w:fldChar w:fldCharType="begin"/>
        <w:instrText xml:space="preserve">MERGEFIELD sg_phone2</w:instrText>
        <w:fldChar w:fldCharType="separate"/>
      </w:r>
      <w:r>
        <w:t xml:space="preserve">sg_phone2</w:t>
      </w:r>
      <w:r>
        <w:fldChar w:fldCharType="end"/>
      </w:r>
    </w:p>
    <w:p>
      <w:r>
        <w:rPr>
          <w:b w:val="true"/>
          <w:noProof/>
        </w:rPr>
        <w:t xml:space="preserve">sg_title</w:t>
        <w:br/>
      </w:r>
      <w:r>
        <w:fldChar w:fldCharType="begin"/>
        <w:instrText xml:space="preserve">MERGEFIELD sg_title</w:instrText>
        <w:fldChar w:fldCharType="separate"/>
      </w:r>
      <w:r>
        <w:t xml:space="preserve">sg_title</w:t>
      </w:r>
      <w:r>
        <w:fldChar w:fldCharType="end"/>
      </w:r>
    </w:p>
    <w:p>
      <w:r>
        <w:rPr>
          <w:b w:val="true"/>
          <w:noProof/>
        </w:rPr>
        <w:t xml:space="preserve">opposition_firstname</w:t>
        <w:br/>
      </w:r>
      <w:r>
        <w:fldChar w:fldCharType="begin"/>
        <w:instrText xml:space="preserve">MERGEFIELD opposition_firstname</w:instrText>
        <w:fldChar w:fldCharType="separate"/>
      </w:r>
      <w:r>
        <w:t xml:space="preserve">opposition_firstname</w:t>
      </w:r>
      <w:r>
        <w:fldChar w:fldCharType="end"/>
      </w:r>
    </w:p>
    <w:p>
      <w:r>
        <w:rPr>
          <w:b w:val="true"/>
          <w:noProof/>
        </w:rPr>
        <w:t xml:space="preserve">opposition_lastname</w:t>
        <w:br/>
      </w:r>
      <w:r>
        <w:fldChar w:fldCharType="begin"/>
        <w:instrText xml:space="preserve">MERGEFIELD opposition_lastname</w:instrText>
        <w:fldChar w:fldCharType="separate"/>
      </w:r>
      <w:r>
        <w:t xml:space="preserve">opposition_lastname</w:t>
      </w:r>
      <w:r>
        <w:fldChar w:fldCharType="end"/>
      </w:r>
    </w:p>
    <w:p>
      <w:r>
        <w:rPr>
          <w:b w:val="true"/>
          <w:noProof/>
        </w:rPr>
        <w:t xml:space="preserve">opposition_party</w:t>
        <w:br/>
      </w:r>
      <w:r>
        <w:fldChar w:fldCharType="begin"/>
        <w:instrText xml:space="preserve">MERGEFIELD opposition_party</w:instrText>
        <w:fldChar w:fldCharType="separate"/>
      </w:r>
      <w:r>
        <w:t xml:space="preserve">opposition_party</w:t>
      </w:r>
      <w:r>
        <w:fldChar w:fldCharType="end"/>
      </w:r>
    </w:p>
    <w:p>
      <w:r>
        <w:rPr>
          <w:b w:val="true"/>
          <w:noProof/>
        </w:rPr>
        <w:t xml:space="preserve">opposition_phone1</w:t>
        <w:br/>
      </w:r>
      <w:r>
        <w:fldChar w:fldCharType="begin"/>
        <w:instrText xml:space="preserve">MERGEFIELD opposition_phone1</w:instrText>
        <w:fldChar w:fldCharType="separate"/>
      </w:r>
      <w:r>
        <w:t xml:space="preserve">opposition_phone1</w:t>
      </w:r>
      <w:r>
        <w:fldChar w:fldCharType="end"/>
      </w:r>
    </w:p>
    <w:p>
      <w:r>
        <w:rPr>
          <w:b w:val="true"/>
          <w:noProof/>
        </w:rPr>
        <w:t xml:space="preserve">opposition_phone2</w:t>
        <w:br/>
      </w:r>
      <w:r>
        <w:fldChar w:fldCharType="begin"/>
        <w:instrText xml:space="preserve">MERGEFIELD opposition_phone2</w:instrText>
        <w:fldChar w:fldCharType="separate"/>
      </w:r>
      <w:r>
        <w:t xml:space="preserve">opposition_phone2</w:t>
      </w:r>
      <w:r>
        <w:fldChar w:fldCharType="end"/>
      </w:r>
    </w:p>
    <w:p>
      <w:r>
        <w:rPr>
          <w:b w:val="true"/>
          <w:noProof/>
        </w:rPr>
        <w:t xml:space="preserve">opposition_title</w:t>
        <w:br/>
      </w:r>
      <w:r>
        <w:fldChar w:fldCharType="begin"/>
        <w:instrText xml:space="preserve">MERGEFIELD opposition_title</w:instrText>
        <w:fldChar w:fldCharType="separate"/>
      </w:r>
      <w:r>
        <w:t xml:space="preserve">opposition_title</w:t>
      </w:r>
      <w:r>
        <w:fldChar w:fldCharType="end"/>
      </w:r>
    </w:p>
    <w:p>
      <w:r>
        <w:rPr>
          <w:b w:val="true"/>
          <w:noProof/>
        </w:rPr>
        <w:t xml:space="preserve">A101. Quel est le rôle actuel de la personne interrogée ? (respondent_type)</w:t>
        <w:br/>
      </w:r>
      <w:r>
        <w:fldChar w:fldCharType="begin"/>
        <w:instrText xml:space="preserve">MERGEFIELD respondent_type</w:instrText>
        <w:fldChar w:fldCharType="separate"/>
      </w:r>
      <w:r>
        <w:t xml:space="preserve">respondent_type</w:t>
      </w:r>
      <w:r>
        <w:fldChar w:fldCharType="end"/>
      </w:r>
    </w:p>
    <w:p>
      <w:r>
        <w:rPr>
          <w:b w:val="true"/>
          <w:noProof/>
        </w:rPr>
        <w:t xml:space="preserve">Titre du décideur municipal (respondent_type_label)</w:t>
        <w:br/>
      </w:r>
      <w:r>
        <w:fldChar w:fldCharType="begin"/>
        <w:instrText xml:space="preserve">MERGEFIELD respondent_type_label</w:instrText>
        <w:fldChar w:fldCharType="separate"/>
      </w:r>
      <w:r>
        <w:t xml:space="preserve">respondent_type_label</w:t>
      </w:r>
      <w:r>
        <w:fldChar w:fldCharType="end"/>
      </w:r>
    </w:p>
    <w:p>
      <w:r>
        <w:rPr>
          <w:b w:val="true"/>
          <w:noProof/>
        </w:rPr>
        <w:t xml:space="preserve">Prénom du répondant (respondent_firstname)</w:t>
        <w:br/>
      </w:r>
      <w:r>
        <w:fldChar w:fldCharType="begin"/>
        <w:instrText xml:space="preserve">MERGEFIELD respondent_firstname</w:instrText>
        <w:fldChar w:fldCharType="separate"/>
      </w:r>
      <w:r>
        <w:t xml:space="preserve">respondent_firstname</w:t>
      </w:r>
      <w:r>
        <w:fldChar w:fldCharType="end"/>
      </w:r>
    </w:p>
    <w:p>
      <w:r>
        <w:rPr>
          <w:b w:val="true"/>
          <w:noProof/>
        </w:rPr>
        <w:t xml:space="preserve">Nom du répondant (respondent_lastname)</w:t>
        <w:br/>
      </w:r>
      <w:r>
        <w:fldChar w:fldCharType="begin"/>
        <w:instrText xml:space="preserve">MERGEFIELD respondent_lastname</w:instrText>
        <w:fldChar w:fldCharType="separate"/>
      </w:r>
      <w:r>
        <w:t xml:space="preserve">respondent_lastname</w:t>
      </w:r>
      <w:r>
        <w:fldChar w:fldCharType="end"/>
      </w:r>
    </w:p>
    <w:p>
      <w:r>
        <w:rPr>
          <w:b w:val="true"/>
          <w:noProof/>
        </w:rPr>
        <w:t xml:space="preserve">Numéro 1 de téléphone du répondant (phone1)</w:t>
        <w:br/>
      </w:r>
      <w:r>
        <w:fldChar w:fldCharType="begin"/>
        <w:instrText xml:space="preserve">MERGEFIELD phone1</w:instrText>
        <w:fldChar w:fldCharType="separate"/>
      </w:r>
      <w:r>
        <w:t xml:space="preserve">phone1</w:t>
      </w:r>
      <w:r>
        <w:fldChar w:fldCharType="end"/>
      </w:r>
    </w:p>
    <w:p>
      <w:r>
        <w:rPr>
          <w:b w:val="true"/>
          <w:noProof/>
        </w:rPr>
        <w:t xml:space="preserve">Numéro 2 de téléphone du répondant (phone2)</w:t>
        <w:br/>
      </w:r>
      <w:r>
        <w:fldChar w:fldCharType="begin"/>
        <w:instrText xml:space="preserve">MERGEFIELD phone2</w:instrText>
        <w:fldChar w:fldCharType="separate"/>
      </w:r>
      <w:r>
        <w:t xml:space="preserve">phone2</w:t>
      </w:r>
      <w:r>
        <w:fldChar w:fldCharType="end"/>
      </w:r>
    </w:p>
    <w:p>
      <w:r>
        <w:rPr>
          <w:b w:val="true"/>
          <w:noProof/>
        </w:rPr>
        <w:t xml:space="preserve">Ce décideur a-t-il été trouvé et contacté ? (mobilization-survey_found)</w:t>
        <w:br/>
      </w:r>
      <w:r>
        <w:fldChar w:fldCharType="begin"/>
        <w:instrText xml:space="preserve">MERGEFIELD mobilization-survey_found</w:instrText>
        <w:fldChar w:fldCharType="separate"/>
      </w:r>
      <w:r>
        <w:t xml:space="preserve">mobilization-survey_found</w:t>
      </w:r>
      <w:r>
        <w:fldChar w:fldCharType="end"/>
      </w:r>
    </w:p>
    <w:p>
      <w:r>
        <w:rPr>
          <w:b w:val="true"/>
          <w:noProof/>
        </w:rPr>
        <w:t xml:space="preserve">Veuillez décrire les efforts qui ont été faits pour trouver et contacter ce décideur. (mobilization-survey_found_detail)</w:t>
        <w:br/>
      </w:r>
      <w:r>
        <w:fldChar w:fldCharType="begin"/>
        <w:instrText xml:space="preserve">MERGEFIELD mobilization-survey_found_detail</w:instrText>
        <w:fldChar w:fldCharType="separate"/>
      </w:r>
      <w:r>
        <w:t xml:space="preserve">mobilization-survey_found_detail</w:t>
      </w:r>
      <w:r>
        <w:fldChar w:fldCharType="end"/>
      </w:r>
    </w:p>
    <w:p>
      <w:r>
        <w:rPr>
          <w:b w:val="true"/>
          <w:noProof/>
        </w:rPr>
        <w:t xml:space="preserve">Veuillez sélectionner l'heure de la réunion qui avait été initialement convenue avec le répondant. (mobilization-meetingtime)</w:t>
        <w:br/>
      </w:r>
      <w:r>
        <w:fldChar w:fldCharType="begin"/>
        <w:instrText xml:space="preserve">MERGEFIELD mobilization-meetingtime</w:instrText>
        <w:fldChar w:fldCharType="separate"/>
      </w:r>
      <w:r>
        <w:t xml:space="preserve">mobilization-meetingtime</w:t>
      </w:r>
      <w:r>
        <w:fldChar w:fldCharType="end"/>
      </w:r>
    </w:p>
    <w:p>
      <w:r>
        <w:rPr>
          <w:b w:val="true"/>
          <w:noProof/>
        </w:rPr>
        <w:t xml:space="preserve">mobilization-meeting</w:t>
        <w:br/>
      </w:r>
      <w:r>
        <w:fldChar w:fldCharType="begin"/>
        <w:instrText xml:space="preserve">MERGEFIELD mobilization-meeting</w:instrText>
        <w:fldChar w:fldCharType="separate"/>
      </w:r>
      <w:r>
        <w:t xml:space="preserve">mobilization-meeting</w:t>
      </w:r>
      <w:r>
        <w:fldChar w:fldCharType="end"/>
      </w:r>
    </w:p>
    <w:p>
      <w:r>
        <w:rPr>
          <w:b w:val="true"/>
          <w:noProof/>
        </w:rPr>
        <w:t xml:space="preserve">Entrer l'heure du début de l'entretien (mobilization-begintime)</w:t>
        <w:br/>
      </w:r>
      <w:r>
        <w:fldChar w:fldCharType="begin"/>
        <w:instrText xml:space="preserve">MERGEFIELD mobilization-begintime</w:instrText>
        <w:fldChar w:fldCharType="separate"/>
      </w:r>
      <w:r>
        <w:t xml:space="preserve">mobilization-begintime</w:t>
      </w:r>
      <w:r>
        <w:fldChar w:fldCharType="end"/>
      </w:r>
    </w:p>
    <w:p>
      <w:r>
        <w:rPr>
          <w:b w:val="true"/>
          <w:noProof/>
        </w:rPr>
        <w:t xml:space="preserve">mobilization-begin</w:t>
        <w:br/>
      </w:r>
      <w:r>
        <w:fldChar w:fldCharType="begin"/>
        <w:instrText xml:space="preserve">MERGEFIELD mobilization-begin</w:instrText>
        <w:fldChar w:fldCharType="separate"/>
      </w:r>
      <w:r>
        <w:t xml:space="preserve">mobilization-begin</w:t>
      </w:r>
      <w:r>
        <w:fldChar w:fldCharType="end"/>
      </w:r>
    </w:p>
    <w:p>
      <w:r>
        <w:rPr>
          <w:b w:val="true"/>
          <w:noProof/>
        </w:rPr>
        <w:t xml:space="preserve">consented-conflict_start</w:t>
        <w:br/>
      </w:r>
      <w:r>
        <w:fldChar w:fldCharType="begin"/>
        <w:instrText xml:space="preserve">MERGEFIELD consented-conflict_start</w:instrText>
        <w:fldChar w:fldCharType="separate"/>
      </w:r>
      <w:r>
        <w:t xml:space="preserve">consented-conflict_start</w:t>
      </w:r>
      <w:r>
        <w:fldChar w:fldCharType="end"/>
      </w:r>
    </w:p>
    <w:p>
      <w:r>
        <w:rPr>
          <w:b w:val="true"/>
          <w:noProof/>
        </w:rPr>
        <w:t xml:space="preserve">Je voudrais maintenant vous poser quelques questions sur la manière dont la violence croissante des groupes réligieu extrémistes au Burkina Faso a affecté votre travail en tant que ${respondent_type_label}. Si vous ne vous sentez pas à l'aise pour répondre à une question, vous pouvez demander de la passer. Sur la plupart de ces questions, nous nous attendons seulement à un «oui» ou à un «non». (consented-conflict-noteconflict)</w:t>
        <w:br/>
      </w:r>
      <w:r>
        <w:fldChar w:fldCharType="begin"/>
        <w:instrText xml:space="preserve">MERGEFIELD consented-conflict-noteconflict</w:instrText>
        <w:fldChar w:fldCharType="separate"/>
      </w:r>
      <w:r>
        <w:t xml:space="preserve">consented-conflict-noteconflict</w:t>
      </w:r>
      <w:r>
        <w:fldChar w:fldCharType="end"/>
      </w:r>
    </w:p>
    <w:p>
      <w:r>
        <w:rPr>
          <w:b w:val="true"/>
          <w:noProof/>
        </w:rPr>
        <w:t xml:space="preserve">K100. Vous êtes-vous senti intimidé par des groupes d'extrémistes réligieu dans votre travail en tant que ${respondent_type_label}? (consented-conflict-conflict_intimidated)</w:t>
        <w:br/>
      </w:r>
      <w:r>
        <w:fldChar w:fldCharType="begin"/>
        <w:instrText xml:space="preserve">MERGEFIELD consented-conflict-conflict_intimidated</w:instrText>
        <w:fldChar w:fldCharType="separate"/>
      </w:r>
      <w:r>
        <w:t xml:space="preserve">consented-conflict-conflict_intimidated</w:t>
      </w:r>
      <w:r>
        <w:fldChar w:fldCharType="end"/>
      </w:r>
    </w:p>
    <w:p>
      <w:r>
        <w:rPr>
          <w:b w:val="true"/>
          <w:noProof/>
        </w:rPr>
        <w:t xml:space="preserve">K101. Avez-vous reçu des menaces personnelles directes de la part des groupes réligieu extrémistes ? (consented-conflict-conflict_threatened)</w:t>
        <w:br/>
      </w:r>
      <w:r>
        <w:fldChar w:fldCharType="begin"/>
        <w:instrText xml:space="preserve">MERGEFIELD consented-conflict-conflict_threatened</w:instrText>
        <w:fldChar w:fldCharType="separate"/>
      </w:r>
      <w:r>
        <w:t xml:space="preserve">consented-conflict-conflict_threatened</w:t>
      </w:r>
      <w:r>
        <w:fldChar w:fldCharType="end"/>
      </w:r>
    </w:p>
    <w:p>
      <w:r>
        <w:rPr>
          <w:b w:val="true"/>
          <w:noProof/>
        </w:rPr>
        <w:t xml:space="preserve">K102. Avez-vous évité de parler en public de certaines questions à cause des menaces provenant de groupes réligieu extrémistes ? (consented-conflict-conflict_selfcensored)</w:t>
        <w:br/>
      </w:r>
      <w:r>
        <w:fldChar w:fldCharType="begin"/>
        <w:instrText xml:space="preserve">MERGEFIELD consented-conflict-conflict_selfcensored</w:instrText>
        <w:fldChar w:fldCharType="separate"/>
      </w:r>
      <w:r>
        <w:t xml:space="preserve">consented-conflict-conflict_selfcensored</w:t>
      </w:r>
      <w:r>
        <w:fldChar w:fldCharType="end"/>
      </w:r>
    </w:p>
    <w:p>
      <w:r>
        <w:rPr>
          <w:b w:val="true"/>
          <w:noProof/>
        </w:rPr>
        <w:t xml:space="preserve">K103. Avez-vous été déplacé en raison de la situation sécuritaire ? (consented-conflict-conflict_displaced)</w:t>
        <w:br/>
      </w:r>
      <w:r>
        <w:fldChar w:fldCharType="begin"/>
        <w:instrText xml:space="preserve">MERGEFIELD consented-conflict-conflict_displaced</w:instrText>
        <w:fldChar w:fldCharType="separate"/>
      </w:r>
      <w:r>
        <w:t xml:space="preserve">consented-conflict-conflict_displaced</w:t>
      </w:r>
      <w:r>
        <w:fldChar w:fldCharType="end"/>
      </w:r>
    </w:p>
    <w:p>
      <w:r>
        <w:rPr>
          <w:b w:val="true"/>
          <w:noProof/>
        </w:rPr>
        <w:t xml:space="preserve">K104. Selon vous, qu'est-ce qui motive les habitants de votre commune à rejoindre des groupes djihadistes ? (consented-conflict-violence5)</w:t>
        <w:br/>
      </w:r>
      <w:r>
        <w:fldChar w:fldCharType="begin"/>
        <w:instrText xml:space="preserve">MERGEFIELD consented-conflict-violence5</w:instrText>
        <w:fldChar w:fldCharType="separate"/>
      </w:r>
      <w:r>
        <w:t xml:space="preserve">consented-conflict-violence5</w:t>
      </w:r>
      <w:r>
        <w:fldChar w:fldCharType="end"/>
      </w:r>
    </w:p>
    <w:p>
      <w:r>
        <w:rPr>
          <w:b w:val="true"/>
          <w:noProof/>
        </w:rPr>
        <w:t xml:space="preserve">K105. Si vous réfléchissez à ce qu'il faudrait faire pour garantir la paix et la cohésion sociale DANS VOTRE COMMUNE, en quoi diriez-vous que les stratégies de sécurité actuelles sont insuffisantes ou contre-productives ? (consented-conflict-conflict_securityfailures)</w:t>
        <w:br/>
      </w:r>
      <w:r>
        <w:fldChar w:fldCharType="begin"/>
        <w:instrText xml:space="preserve">MERGEFIELD consented-conflict-conflict_securityfailures</w:instrText>
        <w:fldChar w:fldCharType="separate"/>
      </w:r>
      <w:r>
        <w:t xml:space="preserve">consented-conflict-conflict_securityfailures</w:t>
      </w:r>
      <w:r>
        <w:fldChar w:fldCharType="end"/>
      </w:r>
    </w:p>
    <w:p>
      <w:r>
        <w:rPr>
          <w:b w:val="true"/>
          <w:noProof/>
        </w:rPr>
        <w:t xml:space="preserve">consented-conflict_end</w:t>
        <w:br/>
      </w:r>
      <w:r>
        <w:fldChar w:fldCharType="begin"/>
        <w:instrText xml:space="preserve">MERGEFIELD consented-conflict_end</w:instrText>
        <w:fldChar w:fldCharType="separate"/>
      </w:r>
      <w:r>
        <w:t xml:space="preserve">consented-conflict_end</w:t>
      </w:r>
      <w:r>
        <w:fldChar w:fldCharType="end"/>
      </w:r>
    </w:p>
    <w:p>
      <w:r>
        <w:rPr>
          <w:b w:val="true"/>
          <w:noProof/>
        </w:rPr>
        <w:t xml:space="preserve">consented-conflict_duration</w:t>
        <w:br/>
      </w:r>
      <w:r>
        <w:fldChar w:fldCharType="begin"/>
        <w:instrText xml:space="preserve">MERGEFIELD consented-conflict_duration</w:instrText>
        <w:fldChar w:fldCharType="separate"/>
      </w:r>
      <w:r>
        <w:t xml:space="preserve">consented-conflict_duration</w:t>
      </w:r>
      <w:r>
        <w:fldChar w:fldCharType="end"/>
      </w:r>
    </w:p>
    <w:p>
      <w:r>
        <w:rPr>
          <w:b w:val="true"/>
          <w:noProof/>
        </w:rPr>
        <w:t xml:space="preserve">ENQUETEUR NE PAS POSER LA QUESTION:
Le répondant a t-il abandonné ? (consented-abandonned14)</w:t>
        <w:br/>
      </w:r>
      <w:r>
        <w:fldChar w:fldCharType="begin"/>
        <w:instrText xml:space="preserve">MERGEFIELD consented-abandonned14</w:instrText>
        <w:fldChar w:fldCharType="separate"/>
      </w:r>
      <w:r>
        <w:t xml:space="preserve">consented-abandonned14</w:t>
      </w:r>
      <w:r>
        <w:fldChar w:fldCharType="end"/>
      </w:r>
    </w:p>
    <w:p>
      <w:r>
        <w:rPr>
          <w:b w:val="true"/>
          <w:noProof/>
        </w:rPr>
        <w:t xml:space="preserve">consented-legitimite_start</w:t>
        <w:br/>
      </w:r>
      <w:r>
        <w:fldChar w:fldCharType="begin"/>
        <w:instrText xml:space="preserve">MERGEFIELD consented-legitimite_start</w:instrText>
        <w:fldChar w:fldCharType="separate"/>
      </w:r>
      <w:r>
        <w:t xml:space="preserve">consented-legitimite_start</w:t>
      </w:r>
      <w:r>
        <w:fldChar w:fldCharType="end"/>
      </w:r>
    </w:p>
    <w:p>
      <w:r>
        <w:rPr>
          <w:b w:val="true"/>
          <w:noProof/>
        </w:rPr>
        <w:t xml:space="preserve">[Traduction disponible en : Kassena, Dioula, Fulfulde, Yaana, Gourmatché, Dagara, More]
Je vais maintenant vous poser quelques questions sur la légitimité des gouvernements locaux et d'État. Ces réponses ne seront pas publiquement attribuées à votre nom. Cependant, vous pourrez décider par la suite si vous souhaitez qu'elles soient attribuables par commune. Si les données peuvent être ventilées par commune, cela peut aider les chercheurs à mieux identifier les besoins et les priorités des différentes communes. (consented-legitimacy-note_legitimity1)</w:t>
        <w:br/>
      </w:r>
      <w:r>
        <w:fldChar w:fldCharType="begin"/>
        <w:instrText xml:space="preserve">MERGEFIELD consented-legitimacy-note_legitimity1</w:instrText>
        <w:fldChar w:fldCharType="separate"/>
      </w:r>
      <w:r>
        <w:t xml:space="preserve">consented-legitimacy-note_legitimity1</w:t>
      </w:r>
      <w:r>
        <w:fldChar w:fldCharType="end"/>
      </w:r>
    </w:p>
    <w:p>
      <w:r>
        <w:rPr>
          <w:b w:val="true"/>
          <w:noProof/>
        </w:rPr>
        <w:t xml:space="preserve">[Traduction disponible en : Kassena, Dioula, Fulfulde, Yaana, Gourmatché, Dagara, More]
Je vais maintenant vous lire un certain nombre de problèmes qui se posent dans certaines communes. Pour chacun de ces problèmes, je voudrais vous demander dans quelle mesure il sape actuellement la légitimité du GOUVERNEMENT MUNICIPAL auprès des citoyens de votre commune. Je suis intéressé par votre opinion honnête. Si vous n'êtes pas sûr, veuillez me donner votre meilleure estimation. (consented-legitimacy-note_legitimity2)</w:t>
        <w:br/>
      </w:r>
      <w:r>
        <w:fldChar w:fldCharType="begin"/>
        <w:instrText xml:space="preserve">MERGEFIELD consented-legitimacy-note_legitimity2</w:instrText>
        <w:fldChar w:fldCharType="separate"/>
      </w:r>
      <w:r>
        <w:t xml:space="preserve">consented-legitimacy-note_legitimity2</w:t>
      </w:r>
      <w:r>
        <w:fldChar w:fldCharType="end"/>
      </w:r>
    </w:p>
    <w:p>
      <w:r>
        <w:rPr>
          <w:b w:val="true"/>
          <w:noProof/>
        </w:rPr>
        <w:t xml:space="preserve">[Traduction disponible en : Kassena, Dioula, Fulfulde, Yaana, Gourmatché, Dagara, More]
Tout d'abord, je vais vous lire une liste de problèmes sur lesquels je vais vous interroger. Ensuite, je vais vous demander, pour chaque problème, dans quelle mesure vous pensez qu'il affecte actuellement la légitimité du GOUVERNEMENT MUNICIPAL dans votre commune. (consented-legitimacy-note_legitimity3)</w:t>
        <w:br/>
      </w:r>
      <w:r>
        <w:fldChar w:fldCharType="begin"/>
        <w:instrText xml:space="preserve">MERGEFIELD consented-legitimacy-note_legitimity3</w:instrText>
        <w:fldChar w:fldCharType="separate"/>
      </w:r>
      <w:r>
        <w:t xml:space="preserve">consented-legitimacy-note_legitimity3</w:t>
      </w:r>
      <w:r>
        <w:fldChar w:fldCharType="end"/>
      </w:r>
    </w:p>
    <w:p>
      <w:r>
        <w:rPr>
          <w:b w:val="true"/>
          <w:noProof/>
        </w:rPr>
        <w:t xml:space="preserve">Un manque de compétition politique, un manque d'interaction personnelle entre les citoyens et les décideurs, un manque d'information des citoyens, des obstacles à la participation électorale, une rivalité entre les partis politiques, des rapports critiques des médias, des restrictions de contact ou des couvre-feux liés à la pandémie de COVID-19, des fermetures d'écoles, des fermetures d'établissements de santé, une mauvaise qualité ou disponibilité des services publics, un manque de capacité institutionnelle, un manque de transparence ou d'information, des conflits non résolus entre différents groupes ethniques, des conflits non résolus concernant la terre, un favoritisme ethnique ou clanique, le favoritisme religieux, la dégradation de l'environnement, le manque d'accès aux marchés ou aux moyens de transport, la représentation insuffisante des femmes, la représentation insuffisante des jeunes, l'influence des autorités traditionnelles, l'influence des groupes d'autodéfense tels que les Koglweogo, l'influence des réseaux criminels tels que les bandits ou les contrebandiers, le manque d'implication de la société civile dans la gouvernance, le manque de sécurité publique, la propagande de groupes d'extrémistes religieu, les erreurs ou les abus des forces de sécurité, le détournement de fonds ou de biens publics, l'extorsion ou la collecte de pots-de-vin, la fiscalité. (consented-legitimacy-note_legitimity4)</w:t>
        <w:br/>
      </w:r>
      <w:r>
        <w:fldChar w:fldCharType="begin"/>
        <w:instrText xml:space="preserve">MERGEFIELD consented-legitimacy-note_legitimity4</w:instrText>
        <w:fldChar w:fldCharType="separate"/>
      </w:r>
      <w:r>
        <w:t xml:space="preserve">consented-legitimacy-note_legitimity4</w:t>
      </w:r>
      <w:r>
        <w:fldChar w:fldCharType="end"/>
      </w:r>
    </w:p>
    <w:p>
      <w:r>
        <w:rPr>
          <w:b w:val="true"/>
          <w:noProof/>
        </w:rPr>
        <w:t xml:space="preserve">L100. Un manque de compétition politique (consented-legitimacy-legit_mun_polcomp)</w:t>
        <w:br/>
      </w:r>
      <w:r>
        <w:fldChar w:fldCharType="begin"/>
        <w:instrText xml:space="preserve">MERGEFIELD consented-legitimacy-legit_mun_polcomp</w:instrText>
        <w:fldChar w:fldCharType="separate"/>
      </w:r>
      <w:r>
        <w:t xml:space="preserve">consented-legitimacy-legit_mun_polcomp</w:t>
      </w:r>
      <w:r>
        <w:fldChar w:fldCharType="end"/>
      </w:r>
    </w:p>
    <w:p>
      <w:r>
        <w:rPr>
          <w:b w:val="true"/>
          <w:noProof/>
        </w:rPr>
        <w:t xml:space="preserve">L101. Un manque d'interaction personnelle entre les citoyens et les décideurs (consented-legitimacy-legit_mun_interaction)</w:t>
        <w:br/>
      </w:r>
      <w:r>
        <w:fldChar w:fldCharType="begin"/>
        <w:instrText xml:space="preserve">MERGEFIELD consented-legitimacy-legit_mun_interaction</w:instrText>
        <w:fldChar w:fldCharType="separate"/>
      </w:r>
      <w:r>
        <w:t xml:space="preserve">consented-legitimacy-legit_mun_interaction</w:t>
      </w:r>
      <w:r>
        <w:fldChar w:fldCharType="end"/>
      </w:r>
    </w:p>
    <w:p>
      <w:r>
        <w:rPr>
          <w:b w:val="true"/>
          <w:noProof/>
        </w:rPr>
        <w:t xml:space="preserve">L102. Un manque d'éducation civique parmi les citoyens (consented-legitimacy-legit_mun_civic)</w:t>
        <w:br/>
      </w:r>
      <w:r>
        <w:fldChar w:fldCharType="begin"/>
        <w:instrText xml:space="preserve">MERGEFIELD consented-legitimacy-legit_mun_civic</w:instrText>
        <w:fldChar w:fldCharType="separate"/>
      </w:r>
      <w:r>
        <w:t xml:space="preserve">consented-legitimacy-legit_mun_civic</w:t>
      </w:r>
      <w:r>
        <w:fldChar w:fldCharType="end"/>
      </w:r>
    </w:p>
    <w:p>
      <w:r>
        <w:rPr>
          <w:b w:val="true"/>
          <w:noProof/>
        </w:rPr>
        <w:t xml:space="preserve">L103. Obstacles à la participation électorale (consented-legitimacy-legit_mun_voteraccess)</w:t>
        <w:br/>
      </w:r>
      <w:r>
        <w:fldChar w:fldCharType="begin"/>
        <w:instrText xml:space="preserve">MERGEFIELD consented-legitimacy-legit_mun_voteraccess</w:instrText>
        <w:fldChar w:fldCharType="separate"/>
      </w:r>
      <w:r>
        <w:t xml:space="preserve">consented-legitimacy-legit_mun_voteraccess</w:t>
      </w:r>
      <w:r>
        <w:fldChar w:fldCharType="end"/>
      </w:r>
    </w:p>
    <w:p>
      <w:r>
        <w:rPr>
          <w:b w:val="true"/>
          <w:noProof/>
        </w:rPr>
        <w:t xml:space="preserve">L104. Rivalité entre les partis politiques (consented-legitimacy-legit_mun_parties)</w:t>
        <w:br/>
      </w:r>
      <w:r>
        <w:fldChar w:fldCharType="begin"/>
        <w:instrText xml:space="preserve">MERGEFIELD consented-legitimacy-legit_mun_parties</w:instrText>
        <w:fldChar w:fldCharType="separate"/>
      </w:r>
      <w:r>
        <w:t xml:space="preserve">consented-legitimacy-legit_mun_parties</w:t>
      </w:r>
      <w:r>
        <w:fldChar w:fldCharType="end"/>
      </w:r>
    </w:p>
    <w:p>
      <w:r>
        <w:rPr>
          <w:b w:val="true"/>
          <w:noProof/>
        </w:rPr>
        <w:t xml:space="preserve">L105. Rapports critiques des médias (consented-legitimacy-legit_mun_media)</w:t>
        <w:br/>
      </w:r>
      <w:r>
        <w:fldChar w:fldCharType="begin"/>
        <w:instrText xml:space="preserve">MERGEFIELD consented-legitimacy-legit_mun_media</w:instrText>
        <w:fldChar w:fldCharType="separate"/>
      </w:r>
      <w:r>
        <w:t xml:space="preserve">consented-legitimacy-legit_mun_media</w:t>
      </w:r>
      <w:r>
        <w:fldChar w:fldCharType="end"/>
      </w:r>
    </w:p>
    <w:p>
      <w:r>
        <w:rPr>
          <w:b w:val="true"/>
          <w:noProof/>
        </w:rPr>
        <w:t xml:space="preserve">L106. Restrictions de contact ou couvre-feu liés à la pandémie de COVID-19 (consented-legitimacy-legit_mun_covid)</w:t>
        <w:br/>
      </w:r>
      <w:r>
        <w:fldChar w:fldCharType="begin"/>
        <w:instrText xml:space="preserve">MERGEFIELD consented-legitimacy-legit_mun_covid</w:instrText>
        <w:fldChar w:fldCharType="separate"/>
      </w:r>
      <w:r>
        <w:t xml:space="preserve">consented-legitimacy-legit_mun_covid</w:t>
      </w:r>
      <w:r>
        <w:fldChar w:fldCharType="end"/>
      </w:r>
    </w:p>
    <w:p>
      <w:r>
        <w:rPr>
          <w:b w:val="true"/>
          <w:noProof/>
        </w:rPr>
        <w:t xml:space="preserve">L107. Fermeture des écoles (consented-legitimacy-legit_mun_school)</w:t>
        <w:br/>
      </w:r>
      <w:r>
        <w:fldChar w:fldCharType="begin"/>
        <w:instrText xml:space="preserve">MERGEFIELD consented-legitimacy-legit_mun_school</w:instrText>
        <w:fldChar w:fldCharType="separate"/>
      </w:r>
      <w:r>
        <w:t xml:space="preserve">consented-legitimacy-legit_mun_school</w:t>
      </w:r>
      <w:r>
        <w:fldChar w:fldCharType="end"/>
      </w:r>
    </w:p>
    <w:p>
      <w:r>
        <w:rPr>
          <w:b w:val="true"/>
          <w:noProof/>
        </w:rPr>
        <w:t xml:space="preserve">L108. Fermeture des établissements de santé (consented-legitimacy-legit_mun_health)</w:t>
        <w:br/>
      </w:r>
      <w:r>
        <w:fldChar w:fldCharType="begin"/>
        <w:instrText xml:space="preserve">MERGEFIELD consented-legitimacy-legit_mun_health</w:instrText>
        <w:fldChar w:fldCharType="separate"/>
      </w:r>
      <w:r>
        <w:t xml:space="preserve">consented-legitimacy-legit_mun_health</w:t>
      </w:r>
      <w:r>
        <w:fldChar w:fldCharType="end"/>
      </w:r>
    </w:p>
    <w:p>
      <w:r>
        <w:rPr>
          <w:b w:val="true"/>
          <w:noProof/>
        </w:rPr>
        <w:t xml:space="preserve">L109. Mauvaise qualité ou disponibilité des services publics (consented-legitimacy-legit_mun_services)</w:t>
        <w:br/>
      </w:r>
      <w:r>
        <w:fldChar w:fldCharType="begin"/>
        <w:instrText xml:space="preserve">MERGEFIELD consented-legitimacy-legit_mun_services</w:instrText>
        <w:fldChar w:fldCharType="separate"/>
      </w:r>
      <w:r>
        <w:t xml:space="preserve">consented-legitimacy-legit_mun_services</w:t>
      </w:r>
      <w:r>
        <w:fldChar w:fldCharType="end"/>
      </w:r>
    </w:p>
    <w:p>
      <w:r>
        <w:rPr>
          <w:b w:val="true"/>
          <w:noProof/>
        </w:rPr>
        <w:t xml:space="preserve">L110. Un manque de capacité institutionnelle (consented-legitimacy-legit_mun_capacity)</w:t>
        <w:br/>
      </w:r>
      <w:r>
        <w:fldChar w:fldCharType="begin"/>
        <w:instrText xml:space="preserve">MERGEFIELD consented-legitimacy-legit_mun_capacity</w:instrText>
        <w:fldChar w:fldCharType="separate"/>
      </w:r>
      <w:r>
        <w:t xml:space="preserve">consented-legitimacy-legit_mun_capacity</w:t>
      </w:r>
      <w:r>
        <w:fldChar w:fldCharType="end"/>
      </w:r>
    </w:p>
    <w:p>
      <w:r>
        <w:rPr>
          <w:b w:val="true"/>
          <w:noProof/>
        </w:rPr>
        <w:t xml:space="preserve">L111. Un manque de transparence ou d'information (consented-legitimacy-legit_mun_transparency)</w:t>
        <w:br/>
      </w:r>
      <w:r>
        <w:fldChar w:fldCharType="begin"/>
        <w:instrText xml:space="preserve">MERGEFIELD consented-legitimacy-legit_mun_transparency</w:instrText>
        <w:fldChar w:fldCharType="separate"/>
      </w:r>
      <w:r>
        <w:t xml:space="preserve">consented-legitimacy-legit_mun_transparency</w:t>
      </w:r>
      <w:r>
        <w:fldChar w:fldCharType="end"/>
      </w:r>
    </w:p>
    <w:p>
      <w:r>
        <w:rPr>
          <w:b w:val="true"/>
          <w:noProof/>
        </w:rPr>
        <w:t xml:space="preserve">L112. Des conflits non résolus entre différents groupes ethniques (consented-legitimacy-legit_mun_ethnicconflict)</w:t>
        <w:br/>
      </w:r>
      <w:r>
        <w:fldChar w:fldCharType="begin"/>
        <w:instrText xml:space="preserve">MERGEFIELD consented-legitimacy-legit_mun_ethnicconflict</w:instrText>
        <w:fldChar w:fldCharType="separate"/>
      </w:r>
      <w:r>
        <w:t xml:space="preserve">consented-legitimacy-legit_mun_ethnicconflict</w:t>
      </w:r>
      <w:r>
        <w:fldChar w:fldCharType="end"/>
      </w:r>
    </w:p>
    <w:p>
      <w:r>
        <w:rPr>
          <w:b w:val="true"/>
          <w:noProof/>
        </w:rPr>
        <w:t xml:space="preserve">L113. Des conflits non résolus concernant la terre (consented-legitimacy-legit_mun_landconflict)</w:t>
        <w:br/>
      </w:r>
      <w:r>
        <w:fldChar w:fldCharType="begin"/>
        <w:instrText xml:space="preserve">MERGEFIELD consented-legitimacy-legit_mun_landconflict</w:instrText>
        <w:fldChar w:fldCharType="separate"/>
      </w:r>
      <w:r>
        <w:t xml:space="preserve">consented-legitimacy-legit_mun_landconflict</w:t>
      </w:r>
      <w:r>
        <w:fldChar w:fldCharType="end"/>
      </w:r>
    </w:p>
    <w:p>
      <w:r>
        <w:rPr>
          <w:b w:val="true"/>
          <w:noProof/>
        </w:rPr>
        <w:t xml:space="preserve">L114. Favoritisme ethnique ou clanique (consented-legitimacy-legit_mun_ethnicfavoritism)</w:t>
        <w:br/>
      </w:r>
      <w:r>
        <w:fldChar w:fldCharType="begin"/>
        <w:instrText xml:space="preserve">MERGEFIELD consented-legitimacy-legit_mun_ethnicfavoritism</w:instrText>
        <w:fldChar w:fldCharType="separate"/>
      </w:r>
      <w:r>
        <w:t xml:space="preserve">consented-legitimacy-legit_mun_ethnicfavoritism</w:t>
      </w:r>
      <w:r>
        <w:fldChar w:fldCharType="end"/>
      </w:r>
    </w:p>
    <w:p>
      <w:r>
        <w:rPr>
          <w:b w:val="true"/>
          <w:noProof/>
        </w:rPr>
        <w:t xml:space="preserve">L115. Favoritisme religieux (consented-legitimacy-legit_mun_religiousfavoritism)</w:t>
        <w:br/>
      </w:r>
      <w:r>
        <w:fldChar w:fldCharType="begin"/>
        <w:instrText xml:space="preserve">MERGEFIELD consented-legitimacy-legit_mun_religiousfavoritism</w:instrText>
        <w:fldChar w:fldCharType="separate"/>
      </w:r>
      <w:r>
        <w:t xml:space="preserve">consented-legitimacy-legit_mun_religiousfavoritism</w:t>
      </w:r>
      <w:r>
        <w:fldChar w:fldCharType="end"/>
      </w:r>
    </w:p>
    <w:p>
      <w:r>
        <w:rPr>
          <w:b w:val="true"/>
          <w:noProof/>
        </w:rPr>
        <w:t xml:space="preserve">L116. Dégradation de l'environnement (consented-legitimacy-legit_mun_environment)</w:t>
        <w:br/>
      </w:r>
      <w:r>
        <w:fldChar w:fldCharType="begin"/>
        <w:instrText xml:space="preserve">MERGEFIELD consented-legitimacy-legit_mun_environment</w:instrText>
        <w:fldChar w:fldCharType="separate"/>
      </w:r>
      <w:r>
        <w:t xml:space="preserve">consented-legitimacy-legit_mun_environment</w:t>
      </w:r>
      <w:r>
        <w:fldChar w:fldCharType="end"/>
      </w:r>
    </w:p>
    <w:p>
      <w:r>
        <w:rPr>
          <w:b w:val="true"/>
          <w:noProof/>
        </w:rPr>
        <w:t xml:space="preserve">L117. Manque d'accès aux marchés ou de possibilités de transport (consented-legitimacy-legit_mun_isolation)</w:t>
        <w:br/>
      </w:r>
      <w:r>
        <w:fldChar w:fldCharType="begin"/>
        <w:instrText xml:space="preserve">MERGEFIELD consented-legitimacy-legit_mun_isolation</w:instrText>
        <w:fldChar w:fldCharType="separate"/>
      </w:r>
      <w:r>
        <w:t xml:space="preserve">consented-legitimacy-legit_mun_isolation</w:t>
      </w:r>
      <w:r>
        <w:fldChar w:fldCharType="end"/>
      </w:r>
    </w:p>
    <w:p>
      <w:r>
        <w:rPr>
          <w:b w:val="true"/>
          <w:noProof/>
        </w:rPr>
        <w:t xml:space="preserve">L118. Représentation insuffisante des femmes (consented-legitimacy-legit_mun_women)</w:t>
        <w:br/>
      </w:r>
      <w:r>
        <w:fldChar w:fldCharType="begin"/>
        <w:instrText xml:space="preserve">MERGEFIELD consented-legitimacy-legit_mun_women</w:instrText>
        <w:fldChar w:fldCharType="separate"/>
      </w:r>
      <w:r>
        <w:t xml:space="preserve">consented-legitimacy-legit_mun_women</w:t>
      </w:r>
      <w:r>
        <w:fldChar w:fldCharType="end"/>
      </w:r>
    </w:p>
    <w:p>
      <w:r>
        <w:rPr>
          <w:b w:val="true"/>
          <w:noProof/>
        </w:rPr>
        <w:t xml:space="preserve">L119. Représentation insuffisante des jeunes (consented-legitimacy-legit_mun_youth)</w:t>
        <w:br/>
      </w:r>
      <w:r>
        <w:fldChar w:fldCharType="begin"/>
        <w:instrText xml:space="preserve">MERGEFIELD consented-legitimacy-legit_mun_youth</w:instrText>
        <w:fldChar w:fldCharType="separate"/>
      </w:r>
      <w:r>
        <w:t xml:space="preserve">consented-legitimacy-legit_mun_youth</w:t>
      </w:r>
      <w:r>
        <w:fldChar w:fldCharType="end"/>
      </w:r>
    </w:p>
    <w:p>
      <w:r>
        <w:rPr>
          <w:b w:val="true"/>
          <w:noProof/>
        </w:rPr>
        <w:t xml:space="preserve">L120. L'influence des autorités traditionnelles (consented-legitimacy-legit_mun_chiefs)</w:t>
        <w:br/>
      </w:r>
      <w:r>
        <w:fldChar w:fldCharType="begin"/>
        <w:instrText xml:space="preserve">MERGEFIELD consented-legitimacy-legit_mun_chiefs</w:instrText>
        <w:fldChar w:fldCharType="separate"/>
      </w:r>
      <w:r>
        <w:t xml:space="preserve">consented-legitimacy-legit_mun_chiefs</w:t>
      </w:r>
      <w:r>
        <w:fldChar w:fldCharType="end"/>
      </w:r>
    </w:p>
    <w:p>
      <w:r>
        <w:rPr>
          <w:b w:val="true"/>
          <w:noProof/>
        </w:rPr>
        <w:t xml:space="preserve">L121. L'influence des groupes d'autodéfense, tels que les Koglweogo. (consented-legitimacy-legit_mun_selfdefense)</w:t>
        <w:br/>
      </w:r>
      <w:r>
        <w:fldChar w:fldCharType="begin"/>
        <w:instrText xml:space="preserve">MERGEFIELD consented-legitimacy-legit_mun_selfdefense</w:instrText>
        <w:fldChar w:fldCharType="separate"/>
      </w:r>
      <w:r>
        <w:t xml:space="preserve">consented-legitimacy-legit_mun_selfdefense</w:t>
      </w:r>
      <w:r>
        <w:fldChar w:fldCharType="end"/>
      </w:r>
    </w:p>
    <w:p>
      <w:r>
        <w:rPr>
          <w:b w:val="true"/>
          <w:noProof/>
        </w:rPr>
        <w:t xml:space="preserve">L122. L'influence des réseaux criminels, tels que les bandits ou les contrebandiers. (consented-legitimacy-legit_mun_orgcrime)</w:t>
        <w:br/>
      </w:r>
      <w:r>
        <w:fldChar w:fldCharType="begin"/>
        <w:instrText xml:space="preserve">MERGEFIELD consented-legitimacy-legit_mun_orgcrime</w:instrText>
        <w:fldChar w:fldCharType="separate"/>
      </w:r>
      <w:r>
        <w:t xml:space="preserve">consented-legitimacy-legit_mun_orgcrime</w:t>
      </w:r>
      <w:r>
        <w:fldChar w:fldCharType="end"/>
      </w:r>
    </w:p>
    <w:p>
      <w:r>
        <w:rPr>
          <w:b w:val="true"/>
          <w:noProof/>
        </w:rPr>
        <w:t xml:space="preserve">L123. Un manque d'implication de la société civile dans la gouvernance (consented-legitimacy-legit_mun_civilsociety)</w:t>
        <w:br/>
      </w:r>
      <w:r>
        <w:fldChar w:fldCharType="begin"/>
        <w:instrText xml:space="preserve">MERGEFIELD consented-legitimacy-legit_mun_civilsociety</w:instrText>
        <w:fldChar w:fldCharType="separate"/>
      </w:r>
      <w:r>
        <w:t xml:space="preserve">consented-legitimacy-legit_mun_civilsociety</w:t>
      </w:r>
      <w:r>
        <w:fldChar w:fldCharType="end"/>
      </w:r>
    </w:p>
    <w:p>
      <w:r>
        <w:rPr>
          <w:b w:val="true"/>
          <w:noProof/>
        </w:rPr>
        <w:t xml:space="preserve">L124. Un manque de sécurité publique (consented-legitimacy-legit_mun_security)</w:t>
        <w:br/>
      </w:r>
      <w:r>
        <w:fldChar w:fldCharType="begin"/>
        <w:instrText xml:space="preserve">MERGEFIELD consented-legitimacy-legit_mun_security</w:instrText>
        <w:fldChar w:fldCharType="separate"/>
      </w:r>
      <w:r>
        <w:t xml:space="preserve">consented-legitimacy-legit_mun_security</w:t>
      </w:r>
      <w:r>
        <w:fldChar w:fldCharType="end"/>
      </w:r>
    </w:p>
    <w:p>
      <w:r>
        <w:rPr>
          <w:b w:val="true"/>
          <w:noProof/>
        </w:rPr>
        <w:t xml:space="preserve">L125. La propagande de groupes d'éxtrémistes réligieu (consented-legitimacy-legit_mun_jihadists)</w:t>
        <w:br/>
      </w:r>
      <w:r>
        <w:fldChar w:fldCharType="begin"/>
        <w:instrText xml:space="preserve">MERGEFIELD consented-legitimacy-legit_mun_jihadists</w:instrText>
        <w:fldChar w:fldCharType="separate"/>
      </w:r>
      <w:r>
        <w:t xml:space="preserve">consented-legitimacy-legit_mun_jihadists</w:t>
      </w:r>
      <w:r>
        <w:fldChar w:fldCharType="end"/>
      </w:r>
    </w:p>
    <w:p>
      <w:r>
        <w:rPr>
          <w:b w:val="true"/>
          <w:noProof/>
        </w:rPr>
        <w:t xml:space="preserve">L126. Erreurs ou abus des forces de sécurité (consented-legitimacy-legit_mun_abuses)</w:t>
        <w:br/>
      </w:r>
      <w:r>
        <w:fldChar w:fldCharType="begin"/>
        <w:instrText xml:space="preserve">MERGEFIELD consented-legitimacy-legit_mun_abuses</w:instrText>
        <w:fldChar w:fldCharType="separate"/>
      </w:r>
      <w:r>
        <w:t xml:space="preserve">consented-legitimacy-legit_mun_abuses</w:t>
      </w:r>
      <w:r>
        <w:fldChar w:fldCharType="end"/>
      </w:r>
    </w:p>
    <w:p>
      <w:r>
        <w:rPr>
          <w:b w:val="true"/>
          <w:noProof/>
        </w:rPr>
        <w:t xml:space="preserve">L127. Détournement de fonds publics ou de biens publics (consented-legitimacy-legit_mun_embezzlement)</w:t>
        <w:br/>
      </w:r>
      <w:r>
        <w:fldChar w:fldCharType="begin"/>
        <w:instrText xml:space="preserve">MERGEFIELD consented-legitimacy-legit_mun_embezzlement</w:instrText>
        <w:fldChar w:fldCharType="separate"/>
      </w:r>
      <w:r>
        <w:t xml:space="preserve">consented-legitimacy-legit_mun_embezzlement</w:t>
      </w:r>
      <w:r>
        <w:fldChar w:fldCharType="end"/>
      </w:r>
    </w:p>
    <w:p>
      <w:r>
        <w:rPr>
          <w:b w:val="true"/>
          <w:noProof/>
        </w:rPr>
        <w:t xml:space="preserve">L128. Extorsion ou perception de pots-de-vin (consented-legitimacy-legit_mun_extortion)</w:t>
        <w:br/>
      </w:r>
      <w:r>
        <w:fldChar w:fldCharType="begin"/>
        <w:instrText xml:space="preserve">MERGEFIELD consented-legitimacy-legit_mun_extortion</w:instrText>
        <w:fldChar w:fldCharType="separate"/>
      </w:r>
      <w:r>
        <w:t xml:space="preserve">consented-legitimacy-legit_mun_extortion</w:t>
      </w:r>
      <w:r>
        <w:fldChar w:fldCharType="end"/>
      </w:r>
    </w:p>
    <w:p>
      <w:r>
        <w:rPr>
          <w:b w:val="true"/>
          <w:noProof/>
        </w:rPr>
        <w:t xml:space="preserve">L129. Taxation/impot (consented-legitimacy-legit_mun_taxation)</w:t>
        <w:br/>
      </w:r>
      <w:r>
        <w:fldChar w:fldCharType="begin"/>
        <w:instrText xml:space="preserve">MERGEFIELD consented-legitimacy-legit_mun_taxation</w:instrText>
        <w:fldChar w:fldCharType="separate"/>
      </w:r>
      <w:r>
        <w:t xml:space="preserve">consented-legitimacy-legit_mun_taxation</w:t>
      </w:r>
      <w:r>
        <w:fldChar w:fldCharType="end"/>
      </w:r>
    </w:p>
    <w:p>
      <w:r>
        <w:rPr>
          <w:b w:val="true"/>
          <w:noProof/>
        </w:rPr>
        <w:t xml:space="preserve">L130. Manque de liberté politique ou peur de la répression (consented-legitimacy-legit_mun_repression)</w:t>
        <w:br/>
      </w:r>
      <w:r>
        <w:fldChar w:fldCharType="begin"/>
        <w:instrText xml:space="preserve">MERGEFIELD consented-legitimacy-legit_mun_repression</w:instrText>
        <w:fldChar w:fldCharType="separate"/>
      </w:r>
      <w:r>
        <w:t xml:space="preserve">consented-legitimacy-legit_mun_repression</w:t>
      </w:r>
      <w:r>
        <w:fldChar w:fldCharType="end"/>
      </w:r>
    </w:p>
    <w:p>
      <w:r>
        <w:rPr>
          <w:b w:val="true"/>
          <w:noProof/>
        </w:rPr>
        <w:t xml:space="preserve">L131. Provocation par des politiciens contre certains groupes (consented-legitimacy-legit_mun_demagogy)</w:t>
        <w:br/>
      </w:r>
      <w:r>
        <w:fldChar w:fldCharType="begin"/>
        <w:instrText xml:space="preserve">MERGEFIELD consented-legitimacy-legit_mun_demagogy</w:instrText>
        <w:fldChar w:fldCharType="separate"/>
      </w:r>
      <w:r>
        <w:t xml:space="preserve">consented-legitimacy-legit_mun_demagogy</w:t>
      </w:r>
      <w:r>
        <w:fldChar w:fldCharType="end"/>
      </w:r>
    </w:p>
    <w:p>
      <w:r>
        <w:rPr>
          <w:b w:val="true"/>
          <w:noProof/>
        </w:rPr>
        <w:t xml:space="preserve">L132. Pauvreté ou absence de filets de sécurité sociale (consented-legitimacy-legit_mun_poverty)</w:t>
        <w:br/>
      </w:r>
      <w:r>
        <w:fldChar w:fldCharType="begin"/>
        <w:instrText xml:space="preserve">MERGEFIELD consented-legitimacy-legit_mun_poverty</w:instrText>
        <w:fldChar w:fldCharType="separate"/>
      </w:r>
      <w:r>
        <w:t xml:space="preserve">consented-legitimacy-legit_mun_poverty</w:t>
      </w:r>
      <w:r>
        <w:fldChar w:fldCharType="end"/>
      </w:r>
    </w:p>
    <w:p>
      <w:r>
        <w:rPr>
          <w:b w:val="true"/>
          <w:noProof/>
        </w:rPr>
        <w:t xml:space="preserve">L133. Y a-t-il autre chose qui, selon vous, porte actuellement atteinte à la légitimité des AUTORITES MUNICIPALES dans votre commune ? (consented-legitimacy-legit_mun_other)</w:t>
        <w:br/>
      </w:r>
      <w:r>
        <w:fldChar w:fldCharType="begin"/>
        <w:instrText xml:space="preserve">MERGEFIELD consented-legitimacy-legit_mun_other</w:instrText>
        <w:fldChar w:fldCharType="separate"/>
      </w:r>
      <w:r>
        <w:t xml:space="preserve">consented-legitimacy-legit_mun_other</w:t>
      </w:r>
      <w:r>
        <w:fldChar w:fldCharType="end"/>
      </w:r>
    </w:p>
    <w:p>
      <w:r>
        <w:rPr>
          <w:b w:val="true"/>
          <w:noProof/>
        </w:rPr>
        <w:t xml:space="preserve">L134. A votre avis, qu'est-ce qui pourrait être FAIT POUR AMÉLIORER la légitimité des autorités municipales dans votre commune ? (consented-legitimacy-legit_mun_solutions)</w:t>
        <w:br/>
      </w:r>
      <w:r>
        <w:fldChar w:fldCharType="begin"/>
        <w:instrText xml:space="preserve">MERGEFIELD consented-legitimacy-legit_mun_solutions</w:instrText>
        <w:fldChar w:fldCharType="separate"/>
      </w:r>
      <w:r>
        <w:t xml:space="preserve">consented-legitimacy-legit_mun_solutions</w:t>
      </w:r>
      <w:r>
        <w:fldChar w:fldCharType="end"/>
      </w:r>
    </w:p>
    <w:p>
      <w:r>
        <w:rPr>
          <w:b w:val="true"/>
          <w:noProof/>
        </w:rPr>
        <w:t xml:space="preserve">ENQUETEUR NE PAS POSER LA QUESTION:
Le répondant a t-il abandonné ? (consented-abandonned15)</w:t>
        <w:br/>
      </w:r>
      <w:r>
        <w:fldChar w:fldCharType="begin"/>
        <w:instrText xml:space="preserve">MERGEFIELD consented-abandonned15</w:instrText>
        <w:fldChar w:fldCharType="separate"/>
      </w:r>
      <w:r>
        <w:t xml:space="preserve">consented-abandonned15</w:t>
      </w:r>
      <w:r>
        <w:fldChar w:fldCharType="end"/>
      </w:r>
    </w:p>
    <w:p>
      <w:r>
        <w:rPr>
          <w:b w:val="true"/>
          <w:noProof/>
        </w:rPr>
        <w:t xml:space="preserve">Maintenant, j'aimerais vous demander comment chacun de ces problèmes affecte actuellement la légitimité de l'ÉTAT parmi les citoyens de votre commune. C'est-à-dire, non pas la légitimité de votre gouvernement municipal, mais la mesure dans laquelle les citoyens de votre commune perçoivent l'ÉTAT comme légitime. (consented-legitimacy_impact-note_legitimacy)</w:t>
        <w:br/>
      </w:r>
      <w:r>
        <w:fldChar w:fldCharType="begin"/>
        <w:instrText xml:space="preserve">MERGEFIELD consented-legitimacy_impact-note_legitimacy</w:instrText>
        <w:fldChar w:fldCharType="separate"/>
      </w:r>
      <w:r>
        <w:t xml:space="preserve">consented-legitimacy_impact-note_legitimacy</w:t>
      </w:r>
      <w:r>
        <w:fldChar w:fldCharType="end"/>
      </w:r>
    </w:p>
    <w:p>
      <w:r>
        <w:rPr>
          <w:b w:val="true"/>
          <w:noProof/>
        </w:rPr>
        <w:t xml:space="preserve">M100. Un manque de compétition politique (consented-legitimacy_impact-legit_state_polcomp)</w:t>
        <w:br/>
      </w:r>
      <w:r>
        <w:fldChar w:fldCharType="begin"/>
        <w:instrText xml:space="preserve">MERGEFIELD consented-legitimacy_impact-legit_state_polcomp</w:instrText>
        <w:fldChar w:fldCharType="separate"/>
      </w:r>
      <w:r>
        <w:t xml:space="preserve">consented-legitimacy_impact-legit_state_polcomp</w:t>
      </w:r>
      <w:r>
        <w:fldChar w:fldCharType="end"/>
      </w:r>
    </w:p>
    <w:p>
      <w:r>
        <w:rPr>
          <w:b w:val="true"/>
          <w:noProof/>
        </w:rPr>
        <w:t xml:space="preserve">M101. Un manque d'interaction personnelle entre les citoyens et les décideurs (consented-legitimacy_impact-legit_state_interaction)</w:t>
        <w:br/>
      </w:r>
      <w:r>
        <w:fldChar w:fldCharType="begin"/>
        <w:instrText xml:space="preserve">MERGEFIELD consented-legitimacy_impact-legit_state_interaction</w:instrText>
        <w:fldChar w:fldCharType="separate"/>
      </w:r>
      <w:r>
        <w:t xml:space="preserve">consented-legitimacy_impact-legit_state_interaction</w:t>
      </w:r>
      <w:r>
        <w:fldChar w:fldCharType="end"/>
      </w:r>
    </w:p>
    <w:p>
      <w:r>
        <w:rPr>
          <w:b w:val="true"/>
          <w:noProof/>
        </w:rPr>
        <w:t xml:space="preserve">M102. Un manque d'éducation civique parmi les citoyens (consented-legitimacy_impact-legit_state_civic)</w:t>
        <w:br/>
      </w:r>
      <w:r>
        <w:fldChar w:fldCharType="begin"/>
        <w:instrText xml:space="preserve">MERGEFIELD consented-legitimacy_impact-legit_state_civic</w:instrText>
        <w:fldChar w:fldCharType="separate"/>
      </w:r>
      <w:r>
        <w:t xml:space="preserve">consented-legitimacy_impact-legit_state_civic</w:t>
      </w:r>
      <w:r>
        <w:fldChar w:fldCharType="end"/>
      </w:r>
    </w:p>
    <w:p>
      <w:r>
        <w:rPr>
          <w:b w:val="true"/>
          <w:noProof/>
        </w:rPr>
        <w:t xml:space="preserve">M103. Obstacles à la participation électorale (consented-legitimacy_impact-legit_state_voteraccess)</w:t>
        <w:br/>
      </w:r>
      <w:r>
        <w:fldChar w:fldCharType="begin"/>
        <w:instrText xml:space="preserve">MERGEFIELD consented-legitimacy_impact-legit_state_voteraccess</w:instrText>
        <w:fldChar w:fldCharType="separate"/>
      </w:r>
      <w:r>
        <w:t xml:space="preserve">consented-legitimacy_impact-legit_state_voteraccess</w:t>
      </w:r>
      <w:r>
        <w:fldChar w:fldCharType="end"/>
      </w:r>
    </w:p>
    <w:p>
      <w:r>
        <w:rPr>
          <w:b w:val="true"/>
          <w:noProof/>
        </w:rPr>
        <w:t xml:space="preserve">M104. Rivalité entre les partis politiques (consented-legitimacy_impact-legit_state_parties)</w:t>
        <w:br/>
      </w:r>
      <w:r>
        <w:fldChar w:fldCharType="begin"/>
        <w:instrText xml:space="preserve">MERGEFIELD consented-legitimacy_impact-legit_state_parties</w:instrText>
        <w:fldChar w:fldCharType="separate"/>
      </w:r>
      <w:r>
        <w:t xml:space="preserve">consented-legitimacy_impact-legit_state_parties</w:t>
      </w:r>
      <w:r>
        <w:fldChar w:fldCharType="end"/>
      </w:r>
    </w:p>
    <w:p>
      <w:r>
        <w:rPr>
          <w:b w:val="true"/>
          <w:noProof/>
        </w:rPr>
        <w:t xml:space="preserve">M105. Rapports critiques des médias (consented-legitimacy_impact-legit_state_media)</w:t>
        <w:br/>
      </w:r>
      <w:r>
        <w:fldChar w:fldCharType="begin"/>
        <w:instrText xml:space="preserve">MERGEFIELD consented-legitimacy_impact-legit_state_media</w:instrText>
        <w:fldChar w:fldCharType="separate"/>
      </w:r>
      <w:r>
        <w:t xml:space="preserve">consented-legitimacy_impact-legit_state_media</w:t>
      </w:r>
      <w:r>
        <w:fldChar w:fldCharType="end"/>
      </w:r>
    </w:p>
    <w:p>
      <w:r>
        <w:rPr>
          <w:b w:val="true"/>
          <w:noProof/>
        </w:rPr>
        <w:t xml:space="preserve">M106. Restrictions de contact ou couvre-feu liés à la pandémie de COVID-19 (consented-legitimacy_impact-legit_state_covid)</w:t>
        <w:br/>
      </w:r>
      <w:r>
        <w:fldChar w:fldCharType="begin"/>
        <w:instrText xml:space="preserve">MERGEFIELD consented-legitimacy_impact-legit_state_covid</w:instrText>
        <w:fldChar w:fldCharType="separate"/>
      </w:r>
      <w:r>
        <w:t xml:space="preserve">consented-legitimacy_impact-legit_state_covid</w:t>
      </w:r>
      <w:r>
        <w:fldChar w:fldCharType="end"/>
      </w:r>
    </w:p>
    <w:p>
      <w:r>
        <w:rPr>
          <w:b w:val="true"/>
          <w:noProof/>
        </w:rPr>
        <w:t xml:space="preserve">M107. Fermeture des écoles (consented-legitimacy_impact-legit_state_school)</w:t>
        <w:br/>
      </w:r>
      <w:r>
        <w:fldChar w:fldCharType="begin"/>
        <w:instrText xml:space="preserve">MERGEFIELD consented-legitimacy_impact-legit_state_school</w:instrText>
        <w:fldChar w:fldCharType="separate"/>
      </w:r>
      <w:r>
        <w:t xml:space="preserve">consented-legitimacy_impact-legit_state_school</w:t>
      </w:r>
      <w:r>
        <w:fldChar w:fldCharType="end"/>
      </w:r>
    </w:p>
    <w:p>
      <w:r>
        <w:rPr>
          <w:b w:val="true"/>
          <w:noProof/>
        </w:rPr>
        <w:t xml:space="preserve">M108. Fermeture d'établissements de santé (consented-legitimacy_impact-legit_state_health)</w:t>
        <w:br/>
      </w:r>
      <w:r>
        <w:fldChar w:fldCharType="begin"/>
        <w:instrText xml:space="preserve">MERGEFIELD consented-legitimacy_impact-legit_state_health</w:instrText>
        <w:fldChar w:fldCharType="separate"/>
      </w:r>
      <w:r>
        <w:t xml:space="preserve">consented-legitimacy_impact-legit_state_health</w:t>
      </w:r>
      <w:r>
        <w:fldChar w:fldCharType="end"/>
      </w:r>
    </w:p>
    <w:p>
      <w:r>
        <w:rPr>
          <w:b w:val="true"/>
          <w:noProof/>
        </w:rPr>
        <w:t xml:space="preserve">M109. Mauvaise qualité ou disponibilité des services publics (consented-legitimacy_impact-legit_state_services)</w:t>
        <w:br/>
      </w:r>
      <w:r>
        <w:fldChar w:fldCharType="begin"/>
        <w:instrText xml:space="preserve">MERGEFIELD consented-legitimacy_impact-legit_state_services</w:instrText>
        <w:fldChar w:fldCharType="separate"/>
      </w:r>
      <w:r>
        <w:t xml:space="preserve">consented-legitimacy_impact-legit_state_services</w:t>
      </w:r>
      <w:r>
        <w:fldChar w:fldCharType="end"/>
      </w:r>
    </w:p>
    <w:p>
      <w:r>
        <w:rPr>
          <w:b w:val="true"/>
          <w:noProof/>
        </w:rPr>
        <w:t xml:space="preserve">M110. Un manque de capacité institutionnelle (consented-legitimacy_impact-legit_state_capacity)</w:t>
        <w:br/>
      </w:r>
      <w:r>
        <w:fldChar w:fldCharType="begin"/>
        <w:instrText xml:space="preserve">MERGEFIELD consented-legitimacy_impact-legit_state_capacity</w:instrText>
        <w:fldChar w:fldCharType="separate"/>
      </w:r>
      <w:r>
        <w:t xml:space="preserve">consented-legitimacy_impact-legit_state_capacity</w:t>
      </w:r>
      <w:r>
        <w:fldChar w:fldCharType="end"/>
      </w:r>
    </w:p>
    <w:p>
      <w:r>
        <w:rPr>
          <w:b w:val="true"/>
          <w:noProof/>
        </w:rPr>
        <w:t xml:space="preserve">M111. Manque de transparence ou d'information (consented-legitimacy_impact-legit_state_transparency)</w:t>
        <w:br/>
      </w:r>
      <w:r>
        <w:fldChar w:fldCharType="begin"/>
        <w:instrText xml:space="preserve">MERGEFIELD consented-legitimacy_impact-legit_state_transparency</w:instrText>
        <w:fldChar w:fldCharType="separate"/>
      </w:r>
      <w:r>
        <w:t xml:space="preserve">consented-legitimacy_impact-legit_state_transparency</w:t>
      </w:r>
      <w:r>
        <w:fldChar w:fldCharType="end"/>
      </w:r>
    </w:p>
    <w:p>
      <w:r>
        <w:rPr>
          <w:b w:val="true"/>
          <w:noProof/>
        </w:rPr>
        <w:t xml:space="preserve">M112. Conflits non résolus entre différents groupes ethniques (consented-legitimacy_impact-legit_state_ethnicconflict)</w:t>
        <w:br/>
      </w:r>
      <w:r>
        <w:fldChar w:fldCharType="begin"/>
        <w:instrText xml:space="preserve">MERGEFIELD consented-legitimacy_impact-legit_state_ethnicconflict</w:instrText>
        <w:fldChar w:fldCharType="separate"/>
      </w:r>
      <w:r>
        <w:t xml:space="preserve">consented-legitimacy_impact-legit_state_ethnicconflict</w:t>
      </w:r>
      <w:r>
        <w:fldChar w:fldCharType="end"/>
      </w:r>
    </w:p>
    <w:p>
      <w:r>
        <w:rPr>
          <w:b w:val="true"/>
          <w:noProof/>
        </w:rPr>
        <w:t xml:space="preserve">M113. Conflits non résolus concernant la terre (consented-legitimacy_impact-legit_state_landconflict)</w:t>
        <w:br/>
      </w:r>
      <w:r>
        <w:fldChar w:fldCharType="begin"/>
        <w:instrText xml:space="preserve">MERGEFIELD consented-legitimacy_impact-legit_state_landconflict</w:instrText>
        <w:fldChar w:fldCharType="separate"/>
      </w:r>
      <w:r>
        <w:t xml:space="preserve">consented-legitimacy_impact-legit_state_landconflict</w:t>
      </w:r>
      <w:r>
        <w:fldChar w:fldCharType="end"/>
      </w:r>
    </w:p>
    <w:p>
      <w:r>
        <w:rPr>
          <w:b w:val="true"/>
          <w:noProof/>
        </w:rPr>
        <w:t xml:space="preserve">M114. Favoritisme ethnique ou clanique (consented-legitimacy_impact-legit_state_ethnicfavoritism)</w:t>
        <w:br/>
      </w:r>
      <w:r>
        <w:fldChar w:fldCharType="begin"/>
        <w:instrText xml:space="preserve">MERGEFIELD consented-legitimacy_impact-legit_state_ethnicfavoritism</w:instrText>
        <w:fldChar w:fldCharType="separate"/>
      </w:r>
      <w:r>
        <w:t xml:space="preserve">consented-legitimacy_impact-legit_state_ethnicfavoritism</w:t>
      </w:r>
      <w:r>
        <w:fldChar w:fldCharType="end"/>
      </w:r>
    </w:p>
    <w:p>
      <w:r>
        <w:rPr>
          <w:b w:val="true"/>
          <w:noProof/>
        </w:rPr>
        <w:t xml:space="preserve">M115. Favoritisme religieux (consented-legitimacy_impact-legit_state_religiousfavoritism)</w:t>
        <w:br/>
      </w:r>
      <w:r>
        <w:fldChar w:fldCharType="begin"/>
        <w:instrText xml:space="preserve">MERGEFIELD consented-legitimacy_impact-legit_state_religiousfavoritism</w:instrText>
        <w:fldChar w:fldCharType="separate"/>
      </w:r>
      <w:r>
        <w:t xml:space="preserve">consented-legitimacy_impact-legit_state_religiousfavoritism</w:t>
      </w:r>
      <w:r>
        <w:fldChar w:fldCharType="end"/>
      </w:r>
    </w:p>
    <w:p>
      <w:r>
        <w:rPr>
          <w:b w:val="true"/>
          <w:noProof/>
        </w:rPr>
        <w:t xml:space="preserve">M116. Dégradation de l'environnement (consented-legitimacy_impact-legit_state_environment)</w:t>
        <w:br/>
      </w:r>
      <w:r>
        <w:fldChar w:fldCharType="begin"/>
        <w:instrText xml:space="preserve">MERGEFIELD consented-legitimacy_impact-legit_state_environment</w:instrText>
        <w:fldChar w:fldCharType="separate"/>
      </w:r>
      <w:r>
        <w:t xml:space="preserve">consented-legitimacy_impact-legit_state_environment</w:t>
      </w:r>
      <w:r>
        <w:fldChar w:fldCharType="end"/>
      </w:r>
    </w:p>
    <w:p>
      <w:r>
        <w:rPr>
          <w:b w:val="true"/>
          <w:noProof/>
        </w:rPr>
        <w:t xml:space="preserve">M117. Un manque d'accès au marché ou de possibilités de transport (consented-legitimacy_impact-legit_state_isolation)</w:t>
        <w:br/>
      </w:r>
      <w:r>
        <w:fldChar w:fldCharType="begin"/>
        <w:instrText xml:space="preserve">MERGEFIELD consented-legitimacy_impact-legit_state_isolation</w:instrText>
        <w:fldChar w:fldCharType="separate"/>
      </w:r>
      <w:r>
        <w:t xml:space="preserve">consented-legitimacy_impact-legit_state_isolation</w:t>
      </w:r>
      <w:r>
        <w:fldChar w:fldCharType="end"/>
      </w:r>
    </w:p>
    <w:p>
      <w:r>
        <w:rPr>
          <w:b w:val="true"/>
          <w:noProof/>
        </w:rPr>
        <w:t xml:space="preserve">M118. Une représentation insuffisante des femmes (consented-legitimacy_impact-legit_state_women)</w:t>
        <w:br/>
      </w:r>
      <w:r>
        <w:fldChar w:fldCharType="begin"/>
        <w:instrText xml:space="preserve">MERGEFIELD consented-legitimacy_impact-legit_state_women</w:instrText>
        <w:fldChar w:fldCharType="separate"/>
      </w:r>
      <w:r>
        <w:t xml:space="preserve">consented-legitimacy_impact-legit_state_women</w:t>
      </w:r>
      <w:r>
        <w:fldChar w:fldCharType="end"/>
      </w:r>
    </w:p>
    <w:p>
      <w:r>
        <w:rPr>
          <w:b w:val="true"/>
          <w:noProof/>
        </w:rPr>
        <w:t xml:space="preserve">M119. Une représentation insuffisante des jeunes (consented-legitimacy_impact-legit_state_youth)</w:t>
        <w:br/>
      </w:r>
      <w:r>
        <w:fldChar w:fldCharType="begin"/>
        <w:instrText xml:space="preserve">MERGEFIELD consented-legitimacy_impact-legit_state_youth</w:instrText>
        <w:fldChar w:fldCharType="separate"/>
      </w:r>
      <w:r>
        <w:t xml:space="preserve">consented-legitimacy_impact-legit_state_youth</w:t>
      </w:r>
      <w:r>
        <w:fldChar w:fldCharType="end"/>
      </w:r>
    </w:p>
    <w:p>
      <w:r>
        <w:rPr>
          <w:b w:val="true"/>
          <w:noProof/>
        </w:rPr>
        <w:t xml:space="preserve">M120. L'influence des autorités traditionnelles (consented-legitimacy_impact-legit_state_chiefs)</w:t>
        <w:br/>
      </w:r>
      <w:r>
        <w:fldChar w:fldCharType="begin"/>
        <w:instrText xml:space="preserve">MERGEFIELD consented-legitimacy_impact-legit_state_chiefs</w:instrText>
        <w:fldChar w:fldCharType="separate"/>
      </w:r>
      <w:r>
        <w:t xml:space="preserve">consented-legitimacy_impact-legit_state_chiefs</w:t>
      </w:r>
      <w:r>
        <w:fldChar w:fldCharType="end"/>
      </w:r>
    </w:p>
    <w:p>
      <w:r>
        <w:rPr>
          <w:b w:val="true"/>
          <w:noProof/>
        </w:rPr>
        <w:t xml:space="preserve">M121. L'influence des groupes d'autodéfense, tels que les Koglweogo. (consented-legitimacy_impact-legit_state_selfdefense)</w:t>
        <w:br/>
      </w:r>
      <w:r>
        <w:fldChar w:fldCharType="begin"/>
        <w:instrText xml:space="preserve">MERGEFIELD consented-legitimacy_impact-legit_state_selfdefense</w:instrText>
        <w:fldChar w:fldCharType="separate"/>
      </w:r>
      <w:r>
        <w:t xml:space="preserve">consented-legitimacy_impact-legit_state_selfdefense</w:t>
      </w:r>
      <w:r>
        <w:fldChar w:fldCharType="end"/>
      </w:r>
    </w:p>
    <w:p>
      <w:r>
        <w:rPr>
          <w:b w:val="true"/>
          <w:noProof/>
        </w:rPr>
        <w:t xml:space="preserve">M122. L'influence des réseaux criminels, tels que les bandits ou les contrebandiers. (consented-legitimacy_impact-legit_state_orgcrime)</w:t>
        <w:br/>
      </w:r>
      <w:r>
        <w:fldChar w:fldCharType="begin"/>
        <w:instrText xml:space="preserve">MERGEFIELD consented-legitimacy_impact-legit_state_orgcrime</w:instrText>
        <w:fldChar w:fldCharType="separate"/>
      </w:r>
      <w:r>
        <w:t xml:space="preserve">consented-legitimacy_impact-legit_state_orgcrime</w:t>
      </w:r>
      <w:r>
        <w:fldChar w:fldCharType="end"/>
      </w:r>
    </w:p>
    <w:p>
      <w:r>
        <w:rPr>
          <w:b w:val="true"/>
          <w:noProof/>
        </w:rPr>
        <w:t xml:space="preserve">M123. Le manque d'implication de la société civile dans la gouvernance (consented-legitimacy_impact-legit_state_civilsociety)</w:t>
        <w:br/>
      </w:r>
      <w:r>
        <w:fldChar w:fldCharType="begin"/>
        <w:instrText xml:space="preserve">MERGEFIELD consented-legitimacy_impact-legit_state_civilsociety</w:instrText>
        <w:fldChar w:fldCharType="separate"/>
      </w:r>
      <w:r>
        <w:t xml:space="preserve">consented-legitimacy_impact-legit_state_civilsociety</w:t>
      </w:r>
      <w:r>
        <w:fldChar w:fldCharType="end"/>
      </w:r>
    </w:p>
    <w:p>
      <w:r>
        <w:rPr>
          <w:b w:val="true"/>
          <w:noProof/>
        </w:rPr>
        <w:t xml:space="preserve">M124. Le manque de sécurité publique (consented-legitimacy_impact-legit_state_security)</w:t>
        <w:br/>
      </w:r>
      <w:r>
        <w:fldChar w:fldCharType="begin"/>
        <w:instrText xml:space="preserve">MERGEFIELD consented-legitimacy_impact-legit_state_security</w:instrText>
        <w:fldChar w:fldCharType="separate"/>
      </w:r>
      <w:r>
        <w:t xml:space="preserve">consented-legitimacy_impact-legit_state_security</w:t>
      </w:r>
      <w:r>
        <w:fldChar w:fldCharType="end"/>
      </w:r>
    </w:p>
    <w:p>
      <w:r>
        <w:rPr>
          <w:b w:val="true"/>
          <w:noProof/>
        </w:rPr>
        <w:t xml:space="preserve">M125. La propagande de groupes d'extrémistes réligieu (consented-legitimacy_impact-legit_state_jihadists)</w:t>
        <w:br/>
      </w:r>
      <w:r>
        <w:fldChar w:fldCharType="begin"/>
        <w:instrText xml:space="preserve">MERGEFIELD consented-legitimacy_impact-legit_state_jihadists</w:instrText>
        <w:fldChar w:fldCharType="separate"/>
      </w:r>
      <w:r>
        <w:t xml:space="preserve">consented-legitimacy_impact-legit_state_jihadists</w:t>
      </w:r>
      <w:r>
        <w:fldChar w:fldCharType="end"/>
      </w:r>
    </w:p>
    <w:p>
      <w:r>
        <w:rPr>
          <w:b w:val="true"/>
          <w:noProof/>
        </w:rPr>
        <w:t xml:space="preserve">M126. Erreurs ou abus de la part des forces de sécurité (consented-legitimacy_impact-legit_state_abuses)</w:t>
        <w:br/>
      </w:r>
      <w:r>
        <w:fldChar w:fldCharType="begin"/>
        <w:instrText xml:space="preserve">MERGEFIELD consented-legitimacy_impact-legit_state_abuses</w:instrText>
        <w:fldChar w:fldCharType="separate"/>
      </w:r>
      <w:r>
        <w:t xml:space="preserve">consented-legitimacy_impact-legit_state_abuses</w:t>
      </w:r>
      <w:r>
        <w:fldChar w:fldCharType="end"/>
      </w:r>
    </w:p>
    <w:p>
      <w:r>
        <w:rPr>
          <w:b w:val="true"/>
          <w:noProof/>
        </w:rPr>
        <w:t xml:space="preserve">M127. Détournement de fonds publics ou de biens publics (consented-legitimacy_impact-legit_state_embezzlement)</w:t>
        <w:br/>
      </w:r>
      <w:r>
        <w:fldChar w:fldCharType="begin"/>
        <w:instrText xml:space="preserve">MERGEFIELD consented-legitimacy_impact-legit_state_embezzlement</w:instrText>
        <w:fldChar w:fldCharType="separate"/>
      </w:r>
      <w:r>
        <w:t xml:space="preserve">consented-legitimacy_impact-legit_state_embezzlement</w:t>
      </w:r>
      <w:r>
        <w:fldChar w:fldCharType="end"/>
      </w:r>
    </w:p>
    <w:p>
      <w:r>
        <w:rPr>
          <w:b w:val="true"/>
          <w:noProof/>
        </w:rPr>
        <w:t xml:space="preserve">M128. Extorsion ou perception de pots-de-vin (consented-legitimacy_impact-legit_state_extortion)</w:t>
        <w:br/>
      </w:r>
      <w:r>
        <w:fldChar w:fldCharType="begin"/>
        <w:instrText xml:space="preserve">MERGEFIELD consented-legitimacy_impact-legit_state_extortion</w:instrText>
        <w:fldChar w:fldCharType="separate"/>
      </w:r>
      <w:r>
        <w:t xml:space="preserve">consented-legitimacy_impact-legit_state_extortion</w:t>
      </w:r>
      <w:r>
        <w:fldChar w:fldCharType="end"/>
      </w:r>
    </w:p>
    <w:p>
      <w:r>
        <w:rPr>
          <w:b w:val="true"/>
          <w:noProof/>
        </w:rPr>
        <w:t xml:space="preserve">M129. Taxation/impots (consented-legitimacy_impact-legit_state_taxation)</w:t>
        <w:br/>
      </w:r>
      <w:r>
        <w:fldChar w:fldCharType="begin"/>
        <w:instrText xml:space="preserve">MERGEFIELD consented-legitimacy_impact-legit_state_taxation</w:instrText>
        <w:fldChar w:fldCharType="separate"/>
      </w:r>
      <w:r>
        <w:t xml:space="preserve">consented-legitimacy_impact-legit_state_taxation</w:t>
      </w:r>
      <w:r>
        <w:fldChar w:fldCharType="end"/>
      </w:r>
    </w:p>
    <w:p>
      <w:r>
        <w:rPr>
          <w:b w:val="true"/>
          <w:noProof/>
        </w:rPr>
        <w:t xml:space="preserve">M130. Un manque de liberté politique ou la crainte de la répression (consented-legitimacy_impact-legit_state_repression)</w:t>
        <w:br/>
      </w:r>
      <w:r>
        <w:fldChar w:fldCharType="begin"/>
        <w:instrText xml:space="preserve">MERGEFIELD consented-legitimacy_impact-legit_state_repression</w:instrText>
        <w:fldChar w:fldCharType="separate"/>
      </w:r>
      <w:r>
        <w:t xml:space="preserve">consented-legitimacy_impact-legit_state_repression</w:t>
      </w:r>
      <w:r>
        <w:fldChar w:fldCharType="end"/>
      </w:r>
    </w:p>
    <w:p>
      <w:r>
        <w:rPr>
          <w:b w:val="true"/>
          <w:noProof/>
        </w:rPr>
        <w:t xml:space="preserve">M131. Provocation par des politiciens contre certains groupes (consented-legitimacy_impact-legit_state_demagogy)</w:t>
        <w:br/>
      </w:r>
      <w:r>
        <w:fldChar w:fldCharType="begin"/>
        <w:instrText xml:space="preserve">MERGEFIELD consented-legitimacy_impact-legit_state_demagogy</w:instrText>
        <w:fldChar w:fldCharType="separate"/>
      </w:r>
      <w:r>
        <w:t xml:space="preserve">consented-legitimacy_impact-legit_state_demagogy</w:t>
      </w:r>
      <w:r>
        <w:fldChar w:fldCharType="end"/>
      </w:r>
    </w:p>
    <w:p>
      <w:r>
        <w:rPr>
          <w:b w:val="true"/>
          <w:noProof/>
        </w:rPr>
        <w:t xml:space="preserve">M132. Pauvreté ou absence de filets de sécurité sociale (consented-legitimacy_impact-legit_state_poverty)</w:t>
        <w:br/>
      </w:r>
      <w:r>
        <w:fldChar w:fldCharType="begin"/>
        <w:instrText xml:space="preserve">MERGEFIELD consented-legitimacy_impact-legit_state_poverty</w:instrText>
        <w:fldChar w:fldCharType="separate"/>
      </w:r>
      <w:r>
        <w:t xml:space="preserve">consented-legitimacy_impact-legit_state_poverty</w:t>
      </w:r>
      <w:r>
        <w:fldChar w:fldCharType="end"/>
      </w:r>
    </w:p>
    <w:p>
      <w:r>
        <w:rPr>
          <w:b w:val="true"/>
          <w:noProof/>
        </w:rPr>
        <w:t xml:space="preserve">M133. Y a-t-il autre chose qui, selon vous, actuellement porte atteinte à la légitimité de l'ETAT dans votre commune ? (consented-legitimacy_impact-legit_state_other)</w:t>
        <w:br/>
      </w:r>
      <w:r>
        <w:fldChar w:fldCharType="begin"/>
        <w:instrText xml:space="preserve">MERGEFIELD consented-legitimacy_impact-legit_state_other</w:instrText>
        <w:fldChar w:fldCharType="separate"/>
      </w:r>
      <w:r>
        <w:t xml:space="preserve">consented-legitimacy_impact-legit_state_other</w:t>
      </w:r>
      <w:r>
        <w:fldChar w:fldCharType="end"/>
      </w:r>
    </w:p>
    <w:p>
      <w:r>
        <w:rPr>
          <w:b w:val="true"/>
          <w:noProof/>
        </w:rPr>
        <w:t xml:space="preserve">M134. Selon vous, que pourrait-on FAIRE POUR AMÉLIORER la légitimité de l'État dans votre commune ? (consented-legitimacy_impact-legit_state_solutions)</w:t>
        <w:br/>
      </w:r>
      <w:r>
        <w:fldChar w:fldCharType="begin"/>
        <w:instrText xml:space="preserve">MERGEFIELD consented-legitimacy_impact-legit_state_solutions</w:instrText>
        <w:fldChar w:fldCharType="separate"/>
      </w:r>
      <w:r>
        <w:t xml:space="preserve">consented-legitimacy_impact-legit_state_solutions</w:t>
      </w:r>
      <w:r>
        <w:fldChar w:fldCharType="end"/>
      </w:r>
    </w:p>
    <w:p>
      <w:r>
        <w:rPr>
          <w:b w:val="true"/>
          <w:noProof/>
        </w:rPr>
        <w:t xml:space="preserve">M135. Pour ce groupe de questions, autorisez-vous les chercheurs à révéler à quelle commune vos réponses se rapportent ? (consented-legitimacy_impact-legit_share)</w:t>
        <w:br/>
      </w:r>
      <w:r>
        <w:fldChar w:fldCharType="begin"/>
        <w:instrText xml:space="preserve">MERGEFIELD consented-legitimacy_impact-legit_share</w:instrText>
        <w:fldChar w:fldCharType="separate"/>
      </w:r>
      <w:r>
        <w:t xml:space="preserve">consented-legitimacy_impact-legit_share</w:t>
      </w:r>
      <w:r>
        <w:fldChar w:fldCharType="end"/>
      </w:r>
    </w:p>
    <w:p>
      <w:r>
        <w:rPr>
          <w:b w:val="true"/>
          <w:noProof/>
        </w:rPr>
        <w:t xml:space="preserve">consented-legitimite_end</w:t>
        <w:br/>
      </w:r>
      <w:r>
        <w:fldChar w:fldCharType="begin"/>
        <w:instrText xml:space="preserve">MERGEFIELD consented-legitimite_end</w:instrText>
        <w:fldChar w:fldCharType="separate"/>
      </w:r>
      <w:r>
        <w:t xml:space="preserve">consented-legitimite_end</w:t>
      </w:r>
      <w:r>
        <w:fldChar w:fldCharType="end"/>
      </w:r>
    </w:p>
    <w:p>
      <w:r>
        <w:rPr>
          <w:b w:val="true"/>
          <w:noProof/>
        </w:rPr>
        <w:t xml:space="preserve">consented-legitimite_duration</w:t>
        <w:br/>
      </w:r>
      <w:r>
        <w:fldChar w:fldCharType="begin"/>
        <w:instrText xml:space="preserve">MERGEFIELD consented-legitimite_duration</w:instrText>
        <w:fldChar w:fldCharType="separate"/>
      </w:r>
      <w:r>
        <w:t xml:space="preserve">consented-legitimite_duration</w:t>
      </w:r>
      <w:r>
        <w:fldChar w:fldCharType="end"/>
      </w:r>
    </w:p>
    <w:p>
      <w:r>
        <w:rPr>
          <w:b w:val="true"/>
          <w:noProof/>
        </w:rPr>
        <w:t xml:space="preserve">ENQUETEUR NE PAS POSER LA QUESTION:
Le répondant a t-il abandonné ? (consented-abandonned16)</w:t>
        <w:br/>
      </w:r>
      <w:r>
        <w:fldChar w:fldCharType="begin"/>
        <w:instrText xml:space="preserve">MERGEFIELD consented-abandonned16</w:instrText>
        <w:fldChar w:fldCharType="separate"/>
      </w:r>
      <w:r>
        <w:t xml:space="preserve">consented-abandonned16</w:t>
      </w:r>
      <w:r>
        <w:fldChar w:fldCharType="end"/>
      </w:r>
    </w:p>
    <w:p>
      <w:r>
        <w:rPr>
          <w:b w:val="true"/>
          <w:noProof/>
        </w:rPr>
        <w:t xml:space="preserve">consented-socialsecur_start</w:t>
        <w:br/>
      </w:r>
      <w:r>
        <w:fldChar w:fldCharType="begin"/>
        <w:instrText xml:space="preserve">MERGEFIELD consented-socialsecur_start</w:instrText>
        <w:fldChar w:fldCharType="separate"/>
      </w:r>
      <w:r>
        <w:t xml:space="preserve">consented-socialsecur_start</w:t>
      </w:r>
      <w:r>
        <w:fldChar w:fldCharType="end"/>
      </w:r>
    </w:p>
    <w:p>
      <w:r>
        <w:rPr>
          <w:b w:val="true"/>
          <w:noProof/>
        </w:rPr>
        <w:t xml:space="preserve">Je vais maintenant vous poser quelques questions relatives à la sécurité et à la cohésion sociale. Ces réponses ne seront pas publiquement attribuées à votre nom. Cependant, vous pourrez décider par la suite si vous souhaitez qu'elles soient attribuables par commune. Si les données peuvent être partagées par commune, cela peut aider les chercheurs à mieux identifier les besoins et les priorités des différentes communes. (consented-sec_coh-note_securite)</w:t>
        <w:br/>
      </w:r>
      <w:r>
        <w:fldChar w:fldCharType="begin"/>
        <w:instrText xml:space="preserve">MERGEFIELD consented-sec_coh-note_securite</w:instrText>
        <w:fldChar w:fldCharType="separate"/>
      </w:r>
      <w:r>
        <w:t xml:space="preserve">consented-sec_coh-note_securite</w:t>
      </w:r>
      <w:r>
        <w:fldChar w:fldCharType="end"/>
      </w:r>
    </w:p>
    <w:p>
      <w:r>
        <w:rPr>
          <w:b w:val="true"/>
          <w:noProof/>
        </w:rPr>
        <w:t xml:space="preserve">N100. Selon vous, dans quelle mesure est-il probable que des groupes d'extrémistes réligieu aient activement tenté de recruter des personnes dans votre commune ? (consented-sec_coh-threat0)</w:t>
        <w:br/>
      </w:r>
      <w:r>
        <w:fldChar w:fldCharType="begin"/>
        <w:instrText xml:space="preserve">MERGEFIELD consented-sec_coh-threat0</w:instrText>
        <w:fldChar w:fldCharType="separate"/>
      </w:r>
      <w:r>
        <w:t xml:space="preserve">consented-sec_coh-threat0</w:t>
      </w:r>
      <w:r>
        <w:fldChar w:fldCharType="end"/>
      </w:r>
    </w:p>
    <w:p>
      <w:r>
        <w:rPr>
          <w:b w:val="true"/>
          <w:noProof/>
        </w:rPr>
        <w:t xml:space="preserve">Je voudrais vous interroger sur un certain nombre de menaces pour la vie et les biens des civils : Les attaques de groupes d'extrémistes réligieu, le banditisme et le crime organisé, la violence des groupes d'autodéfense, la violence entre les différents groupes ethniques et les erreurs ou abus des forces de sécurité. Je voudrais vous demander votre avis sur la probabilité que chaque menace se produise dans votre commune à l'heure actuelle. (consented-sec_coh-threats-note_threats)</w:t>
        <w:br/>
      </w:r>
      <w:r>
        <w:fldChar w:fldCharType="begin"/>
        <w:instrText xml:space="preserve">MERGEFIELD consented-sec_coh-threats-note_threats</w:instrText>
        <w:fldChar w:fldCharType="separate"/>
      </w:r>
      <w:r>
        <w:t xml:space="preserve">consented-sec_coh-threats-note_threats</w:t>
      </w:r>
      <w:r>
        <w:fldChar w:fldCharType="end"/>
      </w:r>
    </w:p>
    <w:p>
      <w:r>
        <w:rPr>
          <w:b w:val="true"/>
          <w:noProof/>
        </w:rPr>
        <w:t xml:space="preserve">N101. Attaques de groupes extrémistes religieux (consented-sec_coh-threats-threat1)</w:t>
        <w:br/>
      </w:r>
      <w:r>
        <w:fldChar w:fldCharType="begin"/>
        <w:instrText xml:space="preserve">MERGEFIELD consented-sec_coh-threats-threat1</w:instrText>
        <w:fldChar w:fldCharType="separate"/>
      </w:r>
      <w:r>
        <w:t xml:space="preserve">consented-sec_coh-threats-threat1</w:t>
      </w:r>
      <w:r>
        <w:fldChar w:fldCharType="end"/>
      </w:r>
    </w:p>
    <w:p>
      <w:r>
        <w:rPr>
          <w:b w:val="true"/>
          <w:noProof/>
        </w:rPr>
        <w:t xml:space="preserve">N102. Attaques de bandits ou de groupes criminels organisés (consented-sec_coh-threats-threat2)</w:t>
        <w:br/>
      </w:r>
      <w:r>
        <w:fldChar w:fldCharType="begin"/>
        <w:instrText xml:space="preserve">MERGEFIELD consented-sec_coh-threats-threat2</w:instrText>
        <w:fldChar w:fldCharType="separate"/>
      </w:r>
      <w:r>
        <w:t xml:space="preserve">consented-sec_coh-threats-threat2</w:t>
      </w:r>
      <w:r>
        <w:fldChar w:fldCharType="end"/>
      </w:r>
    </w:p>
    <w:p>
      <w:r>
        <w:rPr>
          <w:b w:val="true"/>
          <w:noProof/>
        </w:rPr>
        <w:t xml:space="preserve">N103. Violence des groupes d'autodéfense (consented-sec_coh-threats-threat3)</w:t>
        <w:br/>
      </w:r>
      <w:r>
        <w:fldChar w:fldCharType="begin"/>
        <w:instrText xml:space="preserve">MERGEFIELD consented-sec_coh-threats-threat3</w:instrText>
        <w:fldChar w:fldCharType="separate"/>
      </w:r>
      <w:r>
        <w:t xml:space="preserve">consented-sec_coh-threats-threat3</w:t>
      </w:r>
      <w:r>
        <w:fldChar w:fldCharType="end"/>
      </w:r>
    </w:p>
    <w:p>
      <w:r>
        <w:rPr>
          <w:b w:val="true"/>
          <w:noProof/>
        </w:rPr>
        <w:t xml:space="preserve">N104. Violence entre différents groupes ethniques (consented-sec_coh-threats-threat4)</w:t>
        <w:br/>
      </w:r>
      <w:r>
        <w:fldChar w:fldCharType="begin"/>
        <w:instrText xml:space="preserve">MERGEFIELD consented-sec_coh-threats-threat4</w:instrText>
        <w:fldChar w:fldCharType="separate"/>
      </w:r>
      <w:r>
        <w:t xml:space="preserve">consented-sec_coh-threats-threat4</w:t>
      </w:r>
      <w:r>
        <w:fldChar w:fldCharType="end"/>
      </w:r>
    </w:p>
    <w:p>
      <w:r>
        <w:rPr>
          <w:b w:val="true"/>
          <w:noProof/>
        </w:rPr>
        <w:t xml:space="preserve">N105. Erreurs ou abus des forces de sécurité (consented-sec_coh-threats-threat5)</w:t>
        <w:br/>
      </w:r>
      <w:r>
        <w:fldChar w:fldCharType="begin"/>
        <w:instrText xml:space="preserve">MERGEFIELD consented-sec_coh-threats-threat5</w:instrText>
        <w:fldChar w:fldCharType="separate"/>
      </w:r>
      <w:r>
        <w:t xml:space="preserve">consented-sec_coh-threats-threat5</w:t>
      </w:r>
      <w:r>
        <w:fldChar w:fldCharType="end"/>
      </w:r>
    </w:p>
    <w:p>
      <w:r>
        <w:rPr>
          <w:b w:val="true"/>
          <w:noProof/>
        </w:rPr>
        <w:t xml:space="preserve">N106. Compte tenu de toutes les menaces susmentionnées, comment évaluez-vous la situation de la sécurité dans votre commune à l'heure actuelle ? (consented-sec_coh-threat6)</w:t>
        <w:br/>
      </w:r>
      <w:r>
        <w:fldChar w:fldCharType="begin"/>
        <w:instrText xml:space="preserve">MERGEFIELD consented-sec_coh-threat6</w:instrText>
        <w:fldChar w:fldCharType="separate"/>
      </w:r>
      <w:r>
        <w:t xml:space="preserve">consented-sec_coh-threat6</w:t>
      </w:r>
      <w:r>
        <w:fldChar w:fldCharType="end"/>
      </w:r>
    </w:p>
    <w:p>
      <w:r>
        <w:rPr>
          <w:b w:val="true"/>
          <w:noProof/>
        </w:rPr>
        <w:t xml:space="preserve">N107. Pour les 12 mois à venir, voyez-vous des menaces à la sécurité alimentaire dans votre commune ? (consented-sec_coh-threat7)</w:t>
        <w:br/>
      </w:r>
      <w:r>
        <w:fldChar w:fldCharType="begin"/>
        <w:instrText xml:space="preserve">MERGEFIELD consented-sec_coh-threat7</w:instrText>
        <w:fldChar w:fldCharType="separate"/>
      </w:r>
      <w:r>
        <w:t xml:space="preserve">consented-sec_coh-threat7</w:t>
      </w:r>
      <w:r>
        <w:fldChar w:fldCharType="end"/>
      </w:r>
    </w:p>
    <w:p>
      <w:r>
        <w:rPr>
          <w:b w:val="true"/>
          <w:noProof/>
        </w:rPr>
        <w:t xml:space="preserve">N108. Pour ce groupe de questions, autorisez-vous les chercheurs à révéler à quelle commune vos réponses se rapportent ? (consented-sec_coh-threat_share)</w:t>
        <w:br/>
      </w:r>
      <w:r>
        <w:fldChar w:fldCharType="begin"/>
        <w:instrText xml:space="preserve">MERGEFIELD consented-sec_coh-threat_share</w:instrText>
        <w:fldChar w:fldCharType="separate"/>
      </w:r>
      <w:r>
        <w:t xml:space="preserve">consented-sec_coh-threat_share</w:t>
      </w:r>
      <w:r>
        <w:fldChar w:fldCharType="end"/>
      </w:r>
    </w:p>
    <w:p>
      <w:r>
        <w:rPr>
          <w:b w:val="true"/>
          <w:noProof/>
        </w:rPr>
        <w:t xml:space="preserve">consented-socialsecur_end</w:t>
        <w:br/>
      </w:r>
      <w:r>
        <w:fldChar w:fldCharType="begin"/>
        <w:instrText xml:space="preserve">MERGEFIELD consented-socialsecur_end</w:instrText>
        <w:fldChar w:fldCharType="separate"/>
      </w:r>
      <w:r>
        <w:t xml:space="preserve">consented-socialsecur_end</w:t>
      </w:r>
      <w:r>
        <w:fldChar w:fldCharType="end"/>
      </w:r>
    </w:p>
    <w:p>
      <w:r>
        <w:rPr>
          <w:b w:val="true"/>
          <w:noProof/>
        </w:rPr>
        <w:t xml:space="preserve">consented-socialsecur_duration</w:t>
        <w:br/>
      </w:r>
      <w:r>
        <w:fldChar w:fldCharType="begin"/>
        <w:instrText xml:space="preserve">MERGEFIELD consented-socialsecur_duration</w:instrText>
        <w:fldChar w:fldCharType="separate"/>
      </w:r>
      <w:r>
        <w:t xml:space="preserve">consented-socialsecur_duration</w:t>
      </w:r>
      <w:r>
        <w:fldChar w:fldCharType="end"/>
      </w:r>
    </w:p>
    <w:p>
      <w:r>
        <w:rPr>
          <w:b w:val="true"/>
          <w:noProof/>
        </w:rPr>
        <w:t xml:space="preserve">Nous sommes arrivés à la fin de cette enquête. Au nom de toute l'équipe, je tiens à vous remercier pour le temps que vous nous avez consacré et pour votre volonté de partager vos connaissances et vos idées. (endnote1)</w:t>
        <w:br/>
      </w:r>
      <w:r>
        <w:fldChar w:fldCharType="begin"/>
        <w:instrText xml:space="preserve">MERGEFIELD endnote1</w:instrText>
        <w:fldChar w:fldCharType="separate"/>
      </w:r>
      <w:r>
        <w:t xml:space="preserve">endnote1</w:t>
      </w:r>
      <w:r>
        <w:fldChar w:fldCharType="end"/>
      </w:r>
    </w:p>
    <w:p>
      <w:r>
        <w:rPr>
          <w:b w:val="true"/>
          <w:noProof/>
        </w:rPr>
        <w:t xml:space="preserve">Lorsque les résultats de la recherche seront disponibles, souhaiteriez-vous recevoir des mises à jour à leur sujet par WhatsApp ou par SMS ? Si vous changez d'avis plus tard, vous pouvez toujours nous le faire savoir. (endnote2)</w:t>
        <w:br/>
      </w:r>
      <w:r>
        <w:fldChar w:fldCharType="begin"/>
        <w:instrText xml:space="preserve">MERGEFIELD endnote2</w:instrText>
        <w:fldChar w:fldCharType="separate"/>
      </w:r>
      <w:r>
        <w:t xml:space="preserve">endnote2</w:t>
      </w:r>
      <w:r>
        <w:fldChar w:fldCharType="end"/>
      </w:r>
    </w:p>
    <w:p>
      <w:r>
        <w:rPr>
          <w:b w:val="true"/>
          <w:noProof/>
        </w:rPr>
        <w:t xml:space="preserve">Avez-vous des questions au vu de notre entretien ? (end_questions_yn)</w:t>
        <w:br/>
      </w:r>
      <w:r>
        <w:fldChar w:fldCharType="begin"/>
        <w:instrText xml:space="preserve">MERGEFIELD end_questions_yn</w:instrText>
        <w:fldChar w:fldCharType="separate"/>
      </w:r>
      <w:r>
        <w:t xml:space="preserve">end_questions_yn</w:t>
      </w:r>
      <w:r>
        <w:fldChar w:fldCharType="end"/>
      </w:r>
    </w:p>
    <w:p>
      <w:r>
        <w:rPr>
          <w:b w:val="true"/>
          <w:noProof/>
        </w:rPr>
        <w:t xml:space="preserve">Quelles sont ces questions ? (end_questions)</w:t>
        <w:br/>
      </w:r>
      <w:r>
        <w:fldChar w:fldCharType="begin"/>
        <w:instrText xml:space="preserve">MERGEFIELD end_questions</w:instrText>
        <w:fldChar w:fldCharType="separate"/>
      </w:r>
      <w:r>
        <w:t xml:space="preserve">end_questions</w:t>
      </w:r>
      <w:r>
        <w:fldChar w:fldCharType="end"/>
      </w:r>
    </w:p>
    <w:p>
      <w:r>
        <w:rPr>
          <w:b w:val="true"/>
          <w:noProof/>
        </w:rPr>
        <w:t xml:space="preserve">Veuillez sélectionner le statut correspondant à votre entretien (status_consent)</w:t>
        <w:br/>
      </w:r>
      <w:r>
        <w:fldChar w:fldCharType="begin"/>
        <w:instrText xml:space="preserve">MERGEFIELD status_consent</w:instrText>
        <w:fldChar w:fldCharType="separate"/>
      </w:r>
      <w:r>
        <w:t xml:space="preserve">status_consent</w:t>
      </w:r>
      <w:r>
        <w:fldChar w:fldCharType="end"/>
      </w:r>
    </w:p>
    <w:p>
      <w:r>
        <w:rPr>
          <w:b w:val="true"/>
          <w:noProof/>
        </w:rPr>
        <w:t xml:space="preserve">Spécifier l'autre raison de ce refus (refusal_reason)</w:t>
        <w:br/>
      </w:r>
      <w:r>
        <w:fldChar w:fldCharType="begin"/>
        <w:instrText xml:space="preserve">MERGEFIELD refusal_reason</w:instrText>
        <w:fldChar w:fldCharType="separate"/>
      </w:r>
      <w:r>
        <w:t xml:space="preserve">refusal_reason</w:t>
      </w:r>
      <w:r>
        <w:fldChar w:fldCharType="end"/>
      </w:r>
    </w:p>
    <w:p>
      <w:r>
        <w:rPr>
          <w:b w:val="true"/>
          <w:noProof/>
        </w:rPr>
        <w:t xml:space="preserve">Quelle est cette raison ? (status_oth)</w:t>
        <w:br/>
      </w:r>
      <w:r>
        <w:fldChar w:fldCharType="begin"/>
        <w:instrText xml:space="preserve">MERGEFIELD status_oth</w:instrText>
        <w:fldChar w:fldCharType="separate"/>
      </w:r>
      <w:r>
        <w:t xml:space="preserve">status_oth</w:t>
      </w:r>
      <w:r>
        <w:fldChar w:fldCharType="end"/>
      </w:r>
    </w:p>
    <w:p>
      <w:r>
        <w:rPr>
          <w:b w:val="true"/>
          <w:noProof/>
        </w:rPr>
        <w:t xml:space="preserve">end_consented</w:t>
        <w:br/>
      </w:r>
      <w:r>
        <w:fldChar w:fldCharType="begin"/>
        <w:instrText xml:space="preserve">MERGEFIELD end_consented</w:instrText>
        <w:fldChar w:fldCharType="separate"/>
      </w:r>
      <w:r>
        <w:t xml:space="preserve">end_consented</w:t>
      </w:r>
      <w:r>
        <w:fldChar w:fldCharType="end"/>
      </w:r>
    </w:p>
    <w:p>
      <w:r>
        <w:rPr>
          <w:b w:val="true"/>
          <w:noProof/>
        </w:rPr>
        <w:t xml:space="preserve">Enquêteur, nous sommes à la fin de l'entretien avec ce décideur. Cela veut dire que nous avons parcouru la PARTIE 1, 2 et 3. Veuillez vérifier que vous avez ces parties sur votre tablette ou que vous avez déjà soumit au server. Veuillez également remettre votre tablette à votre superviseur pour réviser cet entretien. (endnote)</w:t>
        <w:br/>
      </w:r>
      <w:r>
        <w:fldChar w:fldCharType="begin"/>
        <w:instrText xml:space="preserve">MERGEFIELD endnote</w:instrText>
        <w:fldChar w:fldCharType="separate"/>
      </w:r>
      <w:r>
        <w:t xml:space="preserve">endnote</w:t>
      </w:r>
      <w:r>
        <w:fldChar w:fldCharType="end"/>
      </w:r>
    </w:p>
    <w:p>
      <w:r>
        <w:rPr>
          <w:b w:val="true"/>
          <w:noProof/>
        </w:rPr>
        <w:t xml:space="preserve">durationnoGPS</w:t>
        <w:br/>
      </w:r>
      <w:r>
        <w:fldChar w:fldCharType="begin"/>
        <w:instrText xml:space="preserve">MERGEFIELD durationnoGPS</w:instrText>
        <w:fldChar w:fldCharType="separate"/>
      </w:r>
      <w:r>
        <w:t xml:space="preserve">durationnoGPS</w:t>
      </w:r>
      <w:r>
        <w:fldChar w:fldCharType="end"/>
      </w:r>
    </w:p>
    <w:p>
      <w:r>
        <w:rPr>
          <w:b w:val="true"/>
          <w:noProof/>
        </w:rPr>
        <w:t xml:space="preserve">Veuillez écrire ici vos remarques sur l'enquête. (remark)</w:t>
        <w:br/>
      </w:r>
      <w:r>
        <w:fldChar w:fldCharType="begin"/>
        <w:instrText xml:space="preserve">MERGEFIELD remark</w:instrText>
        <w:fldChar w:fldCharType="separate"/>
      </w:r>
      <w:r>
        <w:t xml:space="preserve">remark</w:t>
      </w:r>
      <w:r>
        <w:fldChar w:fldCharType="end"/>
      </w:r>
    </w:p>
    <w:p>
      <w:r>
        <w:rPr>
          <w:b w:val="true"/>
          <w:noProof/>
        </w:rPr>
        <w:t xml:space="preserve">survey_delay</w:t>
        <w:br/>
      </w:r>
      <w:r>
        <w:fldChar w:fldCharType="begin"/>
        <w:instrText xml:space="preserve">MERGEFIELD survey_delay</w:instrText>
        <w:fldChar w:fldCharType="separate"/>
      </w:r>
      <w:r>
        <w:t xml:space="preserve">survey_delay</w:t>
      </w:r>
      <w:r>
        <w:fldChar w:fldCharType="end"/>
      </w:r>
    </w:p>
    <w:p>
      <w:r>
        <w:rPr>
          <w:b w:val="true"/>
          <w:noProof/>
        </w:rPr>
        <w:t xml:space="preserve">survey_delay_min</w:t>
        <w:br/>
      </w:r>
      <w:r>
        <w:fldChar w:fldCharType="begin"/>
        <w:instrText xml:space="preserve">MERGEFIELD survey_delay_min</w:instrText>
        <w:fldChar w:fldCharType="separate"/>
      </w:r>
      <w:r>
        <w:t xml:space="preserve">survey_delay_min</w:t>
      </w:r>
      <w:r>
        <w:fldChar w:fldCharType="end"/>
      </w:r>
    </w:p>
    <w:p>
      <w:r>
        <w:rPr>
          <w:b w:val="true"/>
          <w:noProof/>
        </w:rPr>
        <w:t xml:space="preserve">SUPERVISEUR, ENTRER VOTRE CODE POUR REMPLIR LA SECTION DE VERIFICATION (codesup)</w:t>
        <w:br/>
      </w:r>
      <w:r>
        <w:fldChar w:fldCharType="begin"/>
        <w:instrText xml:space="preserve">MERGEFIELD codesup</w:instrText>
        <w:fldChar w:fldCharType="separate"/>
      </w:r>
      <w:r>
        <w:t xml:space="preserve">codesup</w:t>
      </w:r>
      <w:r>
        <w:fldChar w:fldCharType="end"/>
      </w:r>
    </w:p>
    <w:p>
      <w:r>
        <w:rPr>
          <w:b w:val="true"/>
          <w:noProof/>
        </w:rPr>
        <w:t xml:space="preserve">CHECK1) Avez-vous pu vérifier que les identifiants de la région et de la commune, le type de répondant et le numéro d'identification sont corrects ? (review-check_identifiers)</w:t>
        <w:br/>
      </w:r>
      <w:r>
        <w:fldChar w:fldCharType="begin"/>
        <w:instrText xml:space="preserve">MERGEFIELD review-check_identifiers</w:instrText>
        <w:fldChar w:fldCharType="separate"/>
      </w:r>
      <w:r>
        <w:t xml:space="preserve">review-check_identifiers</w:t>
      </w:r>
      <w:r>
        <w:fldChar w:fldCharType="end"/>
      </w:r>
    </w:p>
    <w:p>
      <w:r>
        <w:rPr>
          <w:b w:val="true"/>
          <w:noProof/>
        </w:rPr>
        <w:t xml:space="preserve">CHECK2) Avez-vous pu vérifier l'exhaustivité et l'orthographe des entrées de texte libre ? (review-check_texts)</w:t>
        <w:br/>
      </w:r>
      <w:r>
        <w:fldChar w:fldCharType="begin"/>
        <w:instrText xml:space="preserve">MERGEFIELD review-check_texts</w:instrText>
        <w:fldChar w:fldCharType="separate"/>
      </w:r>
      <w:r>
        <w:t xml:space="preserve">review-check_texts</w:t>
      </w:r>
      <w:r>
        <w:fldChar w:fldCharType="end"/>
      </w:r>
    </w:p>
    <w:p>
      <w:r>
        <w:rPr>
          <w:b w:val="true"/>
          <w:noProof/>
        </w:rPr>
        <w:t xml:space="preserve">CHECK3) Avez-vous pu vérifier que les entrées numériques ne comportaient pas de fautes de frappe ou de nombres invraisemblables ? (review-check_numbers)</w:t>
        <w:br/>
      </w:r>
      <w:r>
        <w:fldChar w:fldCharType="begin"/>
        <w:instrText xml:space="preserve">MERGEFIELD review-check_numbers</w:instrText>
        <w:fldChar w:fldCharType="separate"/>
      </w:r>
      <w:r>
        <w:t xml:space="preserve">review-check_numbers</w:t>
      </w:r>
      <w:r>
        <w:fldChar w:fldCharType="end"/>
      </w:r>
    </w:p>
    <w:p>
      <w:r>
        <w:rPr>
          <w:b w:val="true"/>
          <w:noProof/>
        </w:rPr>
        <w:t xml:space="preserve">CHECK4) Cette enquête met-elle à jour une soumission antérieure ? (review-survey_update)</w:t>
        <w:br/>
      </w:r>
      <w:r>
        <w:fldChar w:fldCharType="begin"/>
        <w:instrText xml:space="preserve">MERGEFIELD review-survey_update</w:instrText>
        <w:fldChar w:fldCharType="separate"/>
      </w:r>
      <w:r>
        <w:t xml:space="preserve">review-survey_update</w:t>
      </w:r>
      <w:r>
        <w:fldChar w:fldCharType="end"/>
      </w:r>
    </w:p>
    <w:p>
      <w:r>
        <w:rPr>
          <w:b w:val="true"/>
          <w:noProof/>
        </w:rPr>
        <w:t xml:space="preserve">CHECK5) Est-il possible que cette enquête ait été réalisée auprès de la mauvaise personne ? (review-deviations_wrongrespondent)</w:t>
        <w:br/>
      </w:r>
      <w:r>
        <w:fldChar w:fldCharType="begin"/>
        <w:instrText xml:space="preserve">MERGEFIELD review-deviations_wrongrespondent</w:instrText>
        <w:fldChar w:fldCharType="separate"/>
      </w:r>
      <w:r>
        <w:t xml:space="preserve">review-deviations_wrongrespondent</w:t>
      </w:r>
      <w:r>
        <w:fldChar w:fldCharType="end"/>
      </w:r>
    </w:p>
    <w:p>
      <w:r>
        <w:rPr>
          <w:b w:val="true"/>
          <w:noProof/>
        </w:rPr>
        <w:t xml:space="preserve">CHECK6) Veuillez expliquer pourquoi vous soupçonnez que l'enquête pourrait avoir été réalisée avec la mauvaise personne. (review-deviations_wrongrespondent_detail)</w:t>
        <w:br/>
      </w:r>
      <w:r>
        <w:fldChar w:fldCharType="begin"/>
        <w:instrText xml:space="preserve">MERGEFIELD review-deviations_wrongrespondent_detail</w:instrText>
        <w:fldChar w:fldCharType="separate"/>
      </w:r>
      <w:r>
        <w:t xml:space="preserve">review-deviations_wrongrespondent_detail</w:t>
      </w:r>
      <w:r>
        <w:fldChar w:fldCharType="end"/>
      </w:r>
    </w:p>
    <w:p>
      <w:r>
        <w:rPr>
          <w:b w:val="true"/>
          <w:noProof/>
        </w:rPr>
        <w:t xml:space="preserve">CHECK7) Est-il possible que cette enquête ait été affectée par une performance inférieure à la norme de l'enquêteur ? (review-deviations_nonperformance)</w:t>
        <w:br/>
      </w:r>
      <w:r>
        <w:fldChar w:fldCharType="begin"/>
        <w:instrText xml:space="preserve">MERGEFIELD review-deviations_nonperformance</w:instrText>
        <w:fldChar w:fldCharType="separate"/>
      </w:r>
      <w:r>
        <w:t xml:space="preserve">review-deviations_nonperformance</w:t>
      </w:r>
      <w:r>
        <w:fldChar w:fldCharType="end"/>
      </w:r>
    </w:p>
    <w:p>
      <w:r>
        <w:rPr>
          <w:b w:val="true"/>
          <w:noProof/>
        </w:rPr>
        <w:t xml:space="preserve">CHECK8) Veuillez fournir des détails sur les éventuelles insuffisances de performance des enquêteurs (review-deviations_nonperformance_detail)</w:t>
        <w:br/>
      </w:r>
      <w:r>
        <w:fldChar w:fldCharType="begin"/>
        <w:instrText xml:space="preserve">MERGEFIELD review-deviations_nonperformance_detail</w:instrText>
        <w:fldChar w:fldCharType="separate"/>
      </w:r>
      <w:r>
        <w:t xml:space="preserve">review-deviations_nonperformance_detail</w:t>
      </w:r>
      <w:r>
        <w:fldChar w:fldCharType="end"/>
      </w:r>
    </w:p>
    <w:p>
      <w:r>
        <w:rPr>
          <w:b w:val="true"/>
          <w:noProof/>
        </w:rPr>
        <w:t xml:space="preserve">CHECK9) Y a-t-il une possibilité que cette enquête ait été affectée par un comportement inapproprié de l'enquêteur envers le répondant ? (review-deviations_misconduct)</w:t>
        <w:br/>
      </w:r>
      <w:r>
        <w:fldChar w:fldCharType="begin"/>
        <w:instrText xml:space="preserve">MERGEFIELD review-deviations_misconduct</w:instrText>
        <w:fldChar w:fldCharType="separate"/>
      </w:r>
      <w:r>
        <w:t xml:space="preserve">review-deviations_misconduct</w:t>
      </w:r>
      <w:r>
        <w:fldChar w:fldCharType="end"/>
      </w:r>
    </w:p>
    <w:p>
      <w:r>
        <w:rPr>
          <w:b w:val="true"/>
          <w:noProof/>
        </w:rPr>
        <w:t xml:space="preserve">CHECK10) Veuillez fournir des détails sur un éventuel comportement inapproprié. (review-deviations_misconduct_detail)</w:t>
        <w:br/>
      </w:r>
      <w:r>
        <w:fldChar w:fldCharType="begin"/>
        <w:instrText xml:space="preserve">MERGEFIELD review-deviations_misconduct_detail</w:instrText>
        <w:fldChar w:fldCharType="separate"/>
      </w:r>
      <w:r>
        <w:t xml:space="preserve">review-deviations_misconduct_detail</w:t>
      </w:r>
      <w:r>
        <w:fldChar w:fldCharType="end"/>
      </w:r>
    </w:p>
    <w:p>
      <w:r>
        <w:rPr>
          <w:b w:val="true"/>
          <w:noProof/>
        </w:rPr>
        <w:t xml:space="preserve">CHECK11) Existe-t-il une possibilité que cette enquête contienne des données fausses ou manipulées ? (review-deviations_fakedata)</w:t>
        <w:br/>
      </w:r>
      <w:r>
        <w:fldChar w:fldCharType="begin"/>
        <w:instrText xml:space="preserve">MERGEFIELD review-deviations_fakedata</w:instrText>
        <w:fldChar w:fldCharType="separate"/>
      </w:r>
      <w:r>
        <w:t xml:space="preserve">review-deviations_fakedata</w:t>
      </w:r>
      <w:r>
        <w:fldChar w:fldCharType="end"/>
      </w:r>
    </w:p>
    <w:p>
      <w:r>
        <w:rPr>
          <w:b w:val="true"/>
          <w:noProof/>
        </w:rPr>
        <w:t xml:space="preserve">CHECK12) Veuillez fournir tous les détails sur les données qui pourraient être fausses ou manipulées. (review-deviations_fakedata_detail)</w:t>
        <w:br/>
      </w:r>
      <w:r>
        <w:fldChar w:fldCharType="begin"/>
        <w:instrText xml:space="preserve">MERGEFIELD review-deviations_fakedata_detail</w:instrText>
        <w:fldChar w:fldCharType="separate"/>
      </w:r>
      <w:r>
        <w:t xml:space="preserve">review-deviations_fakedata_detail</w:t>
      </w:r>
      <w:r>
        <w:fldChar w:fldCharType="end"/>
      </w:r>
    </w:p>
    <w:p>
      <w:r>
        <w:rPr>
          <w:b w:val="true"/>
          <w:noProof/>
        </w:rPr>
        <w:t xml:space="preserve">CHECK13) Y a-t-il eu des écarts par rapport au protocole de recherche, autres que les problèmes susmentionnés ? (review-deviations_other)</w:t>
        <w:br/>
      </w:r>
      <w:r>
        <w:fldChar w:fldCharType="begin"/>
        <w:instrText xml:space="preserve">MERGEFIELD review-deviations_other</w:instrText>
        <w:fldChar w:fldCharType="separate"/>
      </w:r>
      <w:r>
        <w:t xml:space="preserve">review-deviations_other</w:t>
      </w:r>
      <w:r>
        <w:fldChar w:fldCharType="end"/>
      </w:r>
    </w:p>
    <w:p>
      <w:r>
        <w:rPr>
          <w:b w:val="true"/>
          <w:noProof/>
        </w:rPr>
        <w:t xml:space="preserve">CHECK14) Veuillez fournir des détails sur les déviations du protocole de recherche qui ont pu se produire avec ce répondant. (review-deviations_other_detail)</w:t>
        <w:br/>
      </w:r>
      <w:r>
        <w:fldChar w:fldCharType="begin"/>
        <w:instrText xml:space="preserve">MERGEFIELD review-deviations_other_detail</w:instrText>
        <w:fldChar w:fldCharType="separate"/>
      </w:r>
      <w:r>
        <w:t xml:space="preserve">review-deviations_other_detail</w:t>
      </w:r>
      <w:r>
        <w:fldChar w:fldCharType="end"/>
      </w:r>
    </w:p>
    <w:p>
      <w:r>
        <w:rPr>
          <w:b w:val="true"/>
          <w:noProof/>
        </w:rPr>
        <w:t xml:space="preserve">CHECK15) Il semble que l'enquête ait commencé &lt;strong&gt;${survey_delay_min}&lt;/strong&gt; minutes après l'heure de réunion convenue. Veuillez expliquer la raison de ce retard. (review-survey_delay_detail)</w:t>
        <w:br/>
      </w:r>
      <w:r>
        <w:fldChar w:fldCharType="begin"/>
        <w:instrText xml:space="preserve">MERGEFIELD review-survey_delay_detail</w:instrText>
        <w:fldChar w:fldCharType="separate"/>
      </w:r>
      <w:r>
        <w:t xml:space="preserve">review-survey_delay_detail</w:t>
      </w:r>
      <w:r>
        <w:fldChar w:fldCharType="end"/>
      </w:r>
    </w:p>
    <w:p>
      <w:r>
        <w:rPr>
          <w:b w:val="true"/>
          <w:noProof/>
        </w:rPr>
        <w:t xml:space="preserve">CHECK16) Le répondant s'est-il retiré de l'étude et a-t-il demandé que ses données ne soient pas utilisées ? (review-survey_withdrawal)</w:t>
        <w:br/>
      </w:r>
      <w:r>
        <w:fldChar w:fldCharType="begin"/>
        <w:instrText xml:space="preserve">MERGEFIELD review-survey_withdrawal</w:instrText>
        <w:fldChar w:fldCharType="separate"/>
      </w:r>
      <w:r>
        <w:t xml:space="preserve">review-survey_withdrawal</w:t>
      </w:r>
      <w:r>
        <w:fldChar w:fldCharType="end"/>
      </w:r>
    </w:p>
    <w:p>
      <w:r>
        <w:rPr>
          <w:b w:val="true"/>
          <w:noProof/>
        </w:rPr>
        <w:t xml:space="preserve">CHECK17) Veuillez fournir des détails sur les circonstances du retrait de l'OCB de l'étude. (review-survey_withdrawal_detail)</w:t>
        <w:br/>
      </w:r>
      <w:r>
        <w:fldChar w:fldCharType="begin"/>
        <w:instrText xml:space="preserve">MERGEFIELD review-survey_withdrawal_detail</w:instrText>
        <w:fldChar w:fldCharType="separate"/>
      </w:r>
      <w:r>
        <w:t xml:space="preserve">review-survey_withdrawal_detail</w:t>
      </w:r>
      <w:r>
        <w:fldChar w:fldCharType="end"/>
      </w:r>
    </w:p>
    <w:p>
      <w:r>
        <w:rPr>
          <w:b w:val="true"/>
          <w:noProof/>
        </w:rPr>
        <w:t xml:space="preserve">CHECK18) Veuillez sélectionner le résultat de cette enquête. (review-survey_complete)</w:t>
        <w:br/>
      </w:r>
      <w:r>
        <w:fldChar w:fldCharType="begin"/>
        <w:instrText xml:space="preserve">MERGEFIELD review-survey_complete</w:instrText>
        <w:fldChar w:fldCharType="separate"/>
      </w:r>
      <w:r>
        <w:t xml:space="preserve">review-survey_complete</w:t>
      </w:r>
      <w:r>
        <w:fldChar w:fldCharType="end"/>
      </w:r>
    </w:p>
    <w:p>
      <w:r>
        <w:rPr>
          <w:b w:val="true"/>
          <w:noProof/>
        </w:rPr>
        <w:t xml:space="preserve">CHECK19) Comment évaluez-vous la qualité des données de cette enquête ? (review-survey_quality)</w:t>
        <w:br/>
      </w:r>
      <w:r>
        <w:fldChar w:fldCharType="begin"/>
        <w:instrText xml:space="preserve">MERGEFIELD review-survey_quality</w:instrText>
        <w:fldChar w:fldCharType="separate"/>
      </w:r>
      <w:r>
        <w:t xml:space="preserve">review-survey_quality</w:t>
      </w:r>
      <w:r>
        <w:fldChar w:fldCharType="end"/>
      </w:r>
    </w:p>
    <w:p>
      <w:r>
        <w:rPr>
          <w:b w:val="true"/>
          <w:noProof/>
        </w:rPr>
        <w:t xml:space="preserve">Commentaires (survey_comments)</w:t>
        <w:br/>
      </w:r>
      <w:r>
        <w:fldChar w:fldCharType="begin"/>
        <w:instrText xml:space="preserve">MERGEFIELD survey_comments</w:instrText>
        <w:fldChar w:fldCharType="separate"/>
      </w:r>
      <w:r>
        <w:t xml:space="preserve">survey_comments</w:t>
      </w:r>
      <w:r>
        <w:fldChar w:fldCharType="end"/>
      </w:r>
    </w:p>
    <w:p>
      <w:r>
        <w:rPr>
          <w:b w:val="true"/>
          <w:noProof/>
        </w:rPr>
        <w:t xml:space="preserve">meta-instanceID</w:t>
        <w:br/>
      </w:r>
      <w:r>
        <w:fldChar w:fldCharType="begin"/>
        <w:instrText xml:space="preserve">MERGEFIELD meta-instanceID</w:instrText>
        <w:fldChar w:fldCharType="separate"/>
      </w:r>
      <w:r>
        <w:t xml:space="preserve">meta-instanceID</w:t>
      </w:r>
      <w:r>
        <w:fldChar w:fldCharType="end"/>
      </w:r>
    </w:p>
    <w:p>
      <w:r>
        <w:rPr>
          <w:b w:val="true"/>
          <w:noProof/>
        </w:rPr>
        <w:t xml:space="preserve">meta-instanceName</w:t>
        <w:br/>
      </w:r>
      <w:r>
        <w:fldChar w:fldCharType="begin"/>
        <w:instrText xml:space="preserve">MERGEFIELD meta-instanceName</w:instrText>
        <w:fldChar w:fldCharType="separate"/>
      </w:r>
      <w:r>
        <w:t xml:space="preserve">meta-instanceName</w:t>
      </w:r>
      <w:r>
        <w:fldChar w:fldCharType="end"/>
      </w:r>
    </w:p>
    <w:p>
      <w:r>
        <w:rPr>
          <w:b w:val="true"/>
          <w:noProof/>
        </w:rPr>
        <w:t xml:space="preserve">formdef_version</w:t>
        <w:br/>
      </w:r>
      <w:r>
        <w:fldChar w:fldCharType="begin"/>
        <w:instrText xml:space="preserve">MERGEFIELD formdef_version</w:instrText>
        <w:fldChar w:fldCharType="separate"/>
      </w:r>
      <w:r>
        <w:t xml:space="preserve">formdef_version</w:t>
      </w:r>
      <w:r>
        <w:fldChar w:fldCharType="end"/>
      </w:r>
    </w:p>
    <w:p>
      <w:r>
        <w:rPr>
          <w:b w:val="true"/>
          <w:noProof/>
        </w:rPr>
        <w:t xml:space="preserve">review_quality</w:t>
        <w:br/>
      </w:r>
      <w:r>
        <w:fldChar w:fldCharType="begin"/>
        <w:instrText xml:space="preserve">MERGEFIELD review_quality</w:instrText>
        <w:fldChar w:fldCharType="separate"/>
      </w:r>
      <w:r>
        <w:t xml:space="preserve">review_quality</w:t>
      </w:r>
      <w:r>
        <w:fldChar w:fldCharType="end"/>
      </w:r>
    </w:p>
    <w:p>
      <w:r>
        <w:rPr>
          <w:b w:val="true"/>
          <w:noProof/>
        </w:rPr>
        <w:t xml:space="preserve">KEY</w:t>
        <w:br/>
      </w:r>
      <w:r>
        <w:fldChar w:fldCharType="begin"/>
        <w:instrText xml:space="preserve">MERGEFIELD KEY</w:instrText>
        <w:fldChar w:fldCharType="separate"/>
      </w:r>
      <w:r>
        <w:t xml:space="preserve">KEY</w:t>
      </w:r>
      <w:r>
        <w:fldChar w:fldCharType="end"/>
      </w:r>
    </w:p>
    <w:sectPr>
      <w:pgSz w:w="11907" w:h="16839" w:code="9"/>
      <w:pgMar w:top="1440" w:right="1440" w:bottom="1440" w:left="1440"/>
    </w:sectPr>
  </w:body>
</w:document>
</file>

<file path=word/settings.xml><?xml version="1.0" encoding="utf-8"?>
<w:setting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sl="http://schemas.openxmlformats.org/schemaLibrary/2006/main" xmlns:mc="http://schemas.openxmlformats.org/markup-compatibility/2006"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sl="http://schemas.openxmlformats.org/schemaLibrary/2006/main" xmlns:mc="http://schemas.openxmlformats.org/markup-compatibility/2006"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